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884E7" w14:textId="58D97903" w:rsidR="00FC37FD" w:rsidRPr="00900AC4" w:rsidRDefault="00FC37FD" w:rsidP="00900AC4">
      <w:pPr>
        <w:spacing w:after="0" w:line="240" w:lineRule="auto"/>
        <w:jc w:val="right"/>
        <w:rPr>
          <w:rFonts w:ascii="Tahoma" w:eastAsia="Times New Roman" w:hAnsi="Tahoma" w:cs="Tahoma"/>
          <w:i/>
          <w:szCs w:val="20"/>
        </w:rPr>
      </w:pPr>
      <w:bookmarkStart w:id="0" w:name="_Hlk162082129"/>
      <w:permStart w:id="558630722" w:edGrp="everyone"/>
      <w:permEnd w:id="558630722"/>
    </w:p>
    <w:p w14:paraId="35AF5EF2" w14:textId="341B4B20" w:rsidR="0019212C" w:rsidRPr="00767643" w:rsidRDefault="00226EA9" w:rsidP="00FC259A">
      <w:pPr>
        <w:widowControl w:val="0"/>
        <w:autoSpaceDE w:val="0"/>
        <w:autoSpaceDN w:val="0"/>
        <w:adjustRightInd w:val="0"/>
        <w:spacing w:after="0" w:line="240" w:lineRule="auto"/>
        <w:contextualSpacing/>
        <w:jc w:val="center"/>
        <w:rPr>
          <w:rFonts w:ascii="Tahoma" w:hAnsi="Tahoma" w:cs="Tahoma"/>
          <w:b/>
          <w:bCs/>
          <w:szCs w:val="20"/>
        </w:rPr>
      </w:pPr>
      <w:r w:rsidRPr="00767643">
        <w:rPr>
          <w:rFonts w:ascii="Tahoma" w:hAnsi="Tahoma" w:cs="Tahoma"/>
          <w:b/>
          <w:bCs/>
          <w:szCs w:val="20"/>
        </w:rPr>
        <w:t>ДОГОВОР</w:t>
      </w:r>
    </w:p>
    <w:p w14:paraId="23DA3944" w14:textId="77777777" w:rsidR="0019212C" w:rsidRPr="00767643" w:rsidRDefault="0019212C" w:rsidP="00FC259A">
      <w:pPr>
        <w:widowControl w:val="0"/>
        <w:autoSpaceDE w:val="0"/>
        <w:autoSpaceDN w:val="0"/>
        <w:adjustRightInd w:val="0"/>
        <w:spacing w:after="0" w:line="240" w:lineRule="auto"/>
        <w:contextualSpacing/>
        <w:jc w:val="center"/>
        <w:rPr>
          <w:rFonts w:ascii="Tahoma" w:hAnsi="Tahoma" w:cs="Tahoma"/>
          <w:b/>
          <w:bCs/>
          <w:szCs w:val="20"/>
        </w:rPr>
      </w:pPr>
      <w:permStart w:id="1137585326" w:edGrp="everyone"/>
      <w:r w:rsidRPr="00767643">
        <w:rPr>
          <w:rFonts w:ascii="Tahoma" w:hAnsi="Tahoma" w:cs="Tahoma"/>
          <w:b/>
          <w:bCs/>
          <w:szCs w:val="20"/>
        </w:rPr>
        <w:t xml:space="preserve">на оказание </w:t>
      </w:r>
      <w:r w:rsidR="00C63A6D">
        <w:rPr>
          <w:rFonts w:ascii="Tahoma" w:hAnsi="Tahoma" w:cs="Tahoma"/>
          <w:b/>
          <w:bCs/>
          <w:szCs w:val="20"/>
        </w:rPr>
        <w:t>охранных</w:t>
      </w:r>
      <w:r w:rsidRPr="00767643">
        <w:rPr>
          <w:rFonts w:ascii="Tahoma" w:hAnsi="Tahoma" w:cs="Tahoma"/>
          <w:b/>
          <w:bCs/>
          <w:szCs w:val="20"/>
        </w:rPr>
        <w:t xml:space="preserve"> </w:t>
      </w:r>
      <w:r w:rsidR="00DF488B" w:rsidRPr="00767643">
        <w:rPr>
          <w:rFonts w:ascii="Tahoma" w:hAnsi="Tahoma" w:cs="Tahoma"/>
          <w:b/>
          <w:bCs/>
          <w:szCs w:val="20"/>
        </w:rPr>
        <w:t>услуг</w:t>
      </w:r>
      <w:permEnd w:id="1137585326"/>
      <w:r w:rsidRPr="00767643">
        <w:rPr>
          <w:rFonts w:ascii="Tahoma" w:hAnsi="Tahoma" w:cs="Tahoma"/>
          <w:b/>
          <w:bCs/>
          <w:szCs w:val="20"/>
        </w:rPr>
        <w:t xml:space="preserve"> </w:t>
      </w:r>
    </w:p>
    <w:p w14:paraId="05D3A6E5" w14:textId="77777777" w:rsidR="0019212C" w:rsidRPr="00767643" w:rsidRDefault="0019212C" w:rsidP="00FC259A">
      <w:pPr>
        <w:widowControl w:val="0"/>
        <w:autoSpaceDE w:val="0"/>
        <w:autoSpaceDN w:val="0"/>
        <w:adjustRightInd w:val="0"/>
        <w:spacing w:after="0" w:line="240" w:lineRule="auto"/>
        <w:contextualSpacing/>
        <w:jc w:val="both"/>
        <w:rPr>
          <w:rFonts w:ascii="Tahoma" w:hAnsi="Tahoma" w:cs="Tahoma"/>
          <w:szCs w:val="20"/>
        </w:rPr>
      </w:pPr>
    </w:p>
    <w:p w14:paraId="23B653B8" w14:textId="57FD4160" w:rsidR="00BB3568" w:rsidRPr="00767643" w:rsidRDefault="00BB3568"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343500470" w:edGrp="everyone"/>
      <w:r>
        <w:rPr>
          <w:rFonts w:ascii="Tahoma" w:hAnsi="Tahoma" w:cs="Tahoma"/>
          <w:szCs w:val="20"/>
        </w:rPr>
        <w:t>г._______________</w:t>
      </w:r>
      <w:r w:rsidR="005347A6" w:rsidRPr="005347A6">
        <w:rPr>
          <w:rFonts w:ascii="Tahoma" w:hAnsi="Tahoma" w:cs="Tahoma"/>
          <w:szCs w:val="20"/>
        </w:rPr>
        <w:t xml:space="preserve"> </w:t>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r>
      <w:r w:rsidR="005347A6">
        <w:rPr>
          <w:rFonts w:ascii="Tahoma" w:hAnsi="Tahoma" w:cs="Tahoma"/>
          <w:szCs w:val="20"/>
        </w:rPr>
        <w:tab/>
        <w:t>«___</w:t>
      </w:r>
      <w:r w:rsidR="00170255">
        <w:rPr>
          <w:rFonts w:ascii="Tahoma" w:hAnsi="Tahoma" w:cs="Tahoma"/>
          <w:szCs w:val="20"/>
        </w:rPr>
        <w:t>»_____________202</w:t>
      </w:r>
      <w:r w:rsidR="005347A6" w:rsidRPr="00767643">
        <w:rPr>
          <w:rFonts w:ascii="Tahoma" w:hAnsi="Tahoma" w:cs="Tahoma"/>
          <w:szCs w:val="20"/>
        </w:rPr>
        <w:t>__ г.</w:t>
      </w:r>
    </w:p>
    <w:permEnd w:id="343500470"/>
    <w:p w14:paraId="24B679FC" w14:textId="77777777" w:rsidR="004C3559" w:rsidRPr="00767643" w:rsidRDefault="004C3559"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07727E9C" w14:textId="77777777" w:rsidR="0019212C" w:rsidRPr="00767643" w:rsidRDefault="0019212C"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4E6FD3C7" w14:textId="1A07576B" w:rsidR="0019212C" w:rsidRPr="00767643" w:rsidRDefault="00170255"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703206925" w:edGrp="everyone"/>
      <w:r>
        <w:rPr>
          <w:rFonts w:ascii="Tahoma" w:hAnsi="Tahoma" w:cs="Tahoma"/>
          <w:b/>
          <w:bCs/>
          <w:szCs w:val="20"/>
        </w:rPr>
        <w:t>Акционерное общество «ЭнергосбыТ Плюс»</w:t>
      </w:r>
      <w:r w:rsidR="0019212C" w:rsidRPr="00767643">
        <w:rPr>
          <w:rFonts w:ascii="Tahoma" w:hAnsi="Tahoma" w:cs="Tahoma"/>
          <w:b/>
          <w:bCs/>
          <w:szCs w:val="20"/>
        </w:rPr>
        <w:t xml:space="preserve"> (</w:t>
      </w:r>
      <w:r w:rsidR="004640C1" w:rsidRPr="00767643">
        <w:rPr>
          <w:rFonts w:ascii="Tahoma" w:hAnsi="Tahoma" w:cs="Tahoma"/>
          <w:b/>
          <w:bCs/>
          <w:szCs w:val="20"/>
        </w:rPr>
        <w:t>АО «</w:t>
      </w:r>
      <w:r>
        <w:rPr>
          <w:rFonts w:ascii="Tahoma" w:hAnsi="Tahoma" w:cs="Tahoma"/>
          <w:b/>
          <w:bCs/>
          <w:szCs w:val="20"/>
        </w:rPr>
        <w:t>Энергосбы</w:t>
      </w:r>
      <w:r w:rsidR="004640C1" w:rsidRPr="00767643">
        <w:rPr>
          <w:rFonts w:ascii="Tahoma" w:hAnsi="Tahoma" w:cs="Tahoma"/>
          <w:b/>
          <w:bCs/>
          <w:szCs w:val="20"/>
        </w:rPr>
        <w:t>Т Плюс</w:t>
      </w:r>
      <w:r w:rsidR="0019212C" w:rsidRPr="00767643">
        <w:rPr>
          <w:rFonts w:ascii="Tahoma" w:hAnsi="Tahoma" w:cs="Tahoma"/>
          <w:b/>
          <w:bCs/>
          <w:szCs w:val="20"/>
        </w:rPr>
        <w:t>»),</w:t>
      </w:r>
      <w:permEnd w:id="703206925"/>
      <w:r w:rsidR="0019212C" w:rsidRPr="00767643">
        <w:rPr>
          <w:rFonts w:ascii="Tahoma" w:hAnsi="Tahoma" w:cs="Tahoma"/>
          <w:szCs w:val="20"/>
        </w:rPr>
        <w:t xml:space="preserve"> именуемое в дальнейшем </w:t>
      </w:r>
      <w:r w:rsidR="0019212C" w:rsidRPr="00767643">
        <w:rPr>
          <w:rFonts w:ascii="Tahoma" w:hAnsi="Tahoma" w:cs="Tahoma"/>
          <w:b/>
          <w:szCs w:val="20"/>
        </w:rPr>
        <w:t>«Заказчик»</w:t>
      </w:r>
      <w:r w:rsidR="0019212C" w:rsidRPr="00767643">
        <w:rPr>
          <w:rFonts w:ascii="Tahoma" w:hAnsi="Tahoma" w:cs="Tahoma"/>
          <w:szCs w:val="20"/>
        </w:rPr>
        <w:t xml:space="preserve">, в лице </w:t>
      </w:r>
      <w:permStart w:id="1098264707" w:edGrp="everyone"/>
      <w:r>
        <w:rPr>
          <w:rFonts w:ascii="Tahoma" w:hAnsi="Tahoma" w:cs="Tahoma"/>
          <w:szCs w:val="20"/>
        </w:rPr>
        <w:t>Директора Саратовского филиала АО «ЭнергосбыТ Плюс» Лодянова Игоря Александровича</w:t>
      </w:r>
      <w:r w:rsidR="0019212C" w:rsidRPr="00767643">
        <w:rPr>
          <w:rFonts w:ascii="Tahoma" w:hAnsi="Tahoma" w:cs="Tahoma"/>
          <w:szCs w:val="20"/>
        </w:rPr>
        <w:t>,</w:t>
      </w:r>
      <w:permEnd w:id="1098264707"/>
      <w:r w:rsidR="0019212C" w:rsidRPr="00767643">
        <w:rPr>
          <w:rFonts w:ascii="Tahoma" w:hAnsi="Tahoma" w:cs="Tahoma"/>
          <w:szCs w:val="20"/>
        </w:rPr>
        <w:t xml:space="preserve">  </w:t>
      </w:r>
      <w:r w:rsidR="00226EA9" w:rsidRPr="00767643">
        <w:rPr>
          <w:rFonts w:ascii="Tahoma" w:hAnsi="Tahoma" w:cs="Tahoma"/>
          <w:szCs w:val="20"/>
        </w:rPr>
        <w:t>действующего</w:t>
      </w:r>
      <w:r w:rsidR="0019212C" w:rsidRPr="00767643">
        <w:rPr>
          <w:rFonts w:ascii="Tahoma" w:hAnsi="Tahoma" w:cs="Tahoma"/>
          <w:szCs w:val="20"/>
        </w:rPr>
        <w:t xml:space="preserve"> на основании </w:t>
      </w:r>
      <w:permStart w:id="627250534" w:edGrp="everyone"/>
      <w:r>
        <w:rPr>
          <w:rFonts w:ascii="Tahoma" w:hAnsi="Tahoma" w:cs="Tahoma"/>
          <w:szCs w:val="20"/>
        </w:rPr>
        <w:t>доверенности</w:t>
      </w:r>
      <w:r w:rsidR="0019212C" w:rsidRPr="00767643">
        <w:rPr>
          <w:rFonts w:ascii="Tahoma" w:hAnsi="Tahoma" w:cs="Tahoma"/>
          <w:szCs w:val="20"/>
        </w:rPr>
        <w:t xml:space="preserve"> от</w:t>
      </w:r>
      <w:r>
        <w:rPr>
          <w:rFonts w:ascii="Tahoma" w:hAnsi="Tahoma" w:cs="Tahoma"/>
          <w:szCs w:val="20"/>
        </w:rPr>
        <w:t xml:space="preserve"> 16.08.2022</w:t>
      </w:r>
      <w:r w:rsidR="0019212C" w:rsidRPr="00767643">
        <w:rPr>
          <w:rFonts w:ascii="Tahoma" w:hAnsi="Tahoma" w:cs="Tahoma"/>
          <w:szCs w:val="20"/>
        </w:rPr>
        <w:t>г.</w:t>
      </w:r>
      <w:permEnd w:id="627250534"/>
      <w:r w:rsidR="0019212C" w:rsidRPr="00767643">
        <w:rPr>
          <w:rFonts w:ascii="Tahoma" w:hAnsi="Tahoma" w:cs="Tahoma"/>
          <w:szCs w:val="20"/>
        </w:rPr>
        <w:t>, с одной стороны, и</w:t>
      </w:r>
    </w:p>
    <w:p w14:paraId="331C6078" w14:textId="4C61F286" w:rsidR="0019212C" w:rsidRPr="00767643" w:rsidRDefault="0019212C"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049851599" w:edGrp="everyone"/>
      <w:r w:rsidRPr="00767643">
        <w:rPr>
          <w:rFonts w:ascii="Tahoma" w:hAnsi="Tahoma" w:cs="Tahoma"/>
          <w:b/>
          <w:bCs/>
          <w:szCs w:val="20"/>
        </w:rPr>
        <w:t>_____________________________________</w:t>
      </w:r>
      <w:r w:rsidR="004741E3" w:rsidRPr="00767643">
        <w:rPr>
          <w:rFonts w:ascii="Tahoma" w:hAnsi="Tahoma" w:cs="Tahoma"/>
          <w:b/>
          <w:bCs/>
          <w:szCs w:val="20"/>
        </w:rPr>
        <w:t>(</w:t>
      </w:r>
      <w:r w:rsidRPr="00767643">
        <w:rPr>
          <w:rFonts w:ascii="Tahoma" w:hAnsi="Tahoma" w:cs="Tahoma"/>
          <w:b/>
          <w:bCs/>
          <w:szCs w:val="20"/>
        </w:rPr>
        <w:t>______________</w:t>
      </w:r>
      <w:r w:rsidR="004741E3" w:rsidRPr="00767643">
        <w:rPr>
          <w:rFonts w:ascii="Tahoma" w:hAnsi="Tahoma" w:cs="Tahoma"/>
          <w:b/>
          <w:bCs/>
          <w:szCs w:val="20"/>
        </w:rPr>
        <w:t>)</w:t>
      </w:r>
      <w:permEnd w:id="1049851599"/>
      <w:r w:rsidRPr="00767643">
        <w:rPr>
          <w:rFonts w:ascii="Tahoma" w:hAnsi="Tahoma" w:cs="Tahoma"/>
          <w:b/>
          <w:bCs/>
          <w:szCs w:val="20"/>
        </w:rPr>
        <w:t>,</w:t>
      </w:r>
      <w:r w:rsidRPr="00767643">
        <w:rPr>
          <w:rFonts w:ascii="Tahoma" w:hAnsi="Tahoma" w:cs="Tahoma"/>
          <w:szCs w:val="20"/>
        </w:rPr>
        <w:t xml:space="preserve"> </w:t>
      </w:r>
      <w:r w:rsidR="000C358B" w:rsidRPr="00767643">
        <w:rPr>
          <w:rFonts w:ascii="Tahoma" w:hAnsi="Tahoma" w:cs="Tahoma"/>
          <w:szCs w:val="20"/>
        </w:rPr>
        <w:t>именуемое</w:t>
      </w:r>
      <w:r w:rsidRPr="00767643">
        <w:rPr>
          <w:rFonts w:ascii="Tahoma" w:hAnsi="Tahoma" w:cs="Tahoma"/>
          <w:szCs w:val="20"/>
        </w:rPr>
        <w:t xml:space="preserve"> в дальнейшем </w:t>
      </w:r>
      <w:r w:rsidRPr="00767643">
        <w:rPr>
          <w:rFonts w:ascii="Tahoma" w:hAnsi="Tahoma" w:cs="Tahoma"/>
          <w:b/>
          <w:szCs w:val="20"/>
        </w:rPr>
        <w:t>«Исполнитель»</w:t>
      </w:r>
      <w:r w:rsidRPr="00767643">
        <w:rPr>
          <w:rFonts w:ascii="Tahoma" w:hAnsi="Tahoma" w:cs="Tahoma"/>
          <w:szCs w:val="20"/>
        </w:rPr>
        <w:t xml:space="preserve">, в лице </w:t>
      </w:r>
      <w:permStart w:id="1560891045" w:edGrp="everyone"/>
      <w:r w:rsidRPr="00767643">
        <w:rPr>
          <w:rFonts w:ascii="Tahoma" w:hAnsi="Tahoma" w:cs="Tahoma"/>
          <w:szCs w:val="20"/>
        </w:rPr>
        <w:t>_________________</w:t>
      </w:r>
      <w:r w:rsidR="00A36B32" w:rsidRPr="00767643">
        <w:rPr>
          <w:rFonts w:ascii="Tahoma" w:hAnsi="Tahoma" w:cs="Tahoma"/>
          <w:szCs w:val="20"/>
        </w:rPr>
        <w:t>______________________________</w:t>
      </w:r>
      <w:r w:rsidRPr="00767643">
        <w:rPr>
          <w:rFonts w:ascii="Tahoma" w:hAnsi="Tahoma" w:cs="Tahoma"/>
          <w:szCs w:val="20"/>
        </w:rPr>
        <w:t>,</w:t>
      </w:r>
      <w:permEnd w:id="1560891045"/>
      <w:r w:rsidRPr="00767643">
        <w:rPr>
          <w:rFonts w:ascii="Tahoma" w:hAnsi="Tahoma" w:cs="Tahoma"/>
          <w:szCs w:val="20"/>
        </w:rPr>
        <w:t xml:space="preserve"> </w:t>
      </w:r>
      <w:r w:rsidR="00C11008" w:rsidRPr="00767643">
        <w:rPr>
          <w:rFonts w:ascii="Tahoma" w:hAnsi="Tahoma" w:cs="Tahoma"/>
          <w:szCs w:val="20"/>
        </w:rPr>
        <w:t>действующего</w:t>
      </w:r>
      <w:r w:rsidR="0052367F" w:rsidRPr="00767643">
        <w:rPr>
          <w:rFonts w:ascii="Tahoma" w:hAnsi="Tahoma" w:cs="Tahoma"/>
          <w:szCs w:val="20"/>
        </w:rPr>
        <w:t xml:space="preserve"> </w:t>
      </w:r>
      <w:r w:rsidRPr="00767643">
        <w:rPr>
          <w:rFonts w:ascii="Tahoma" w:hAnsi="Tahoma" w:cs="Tahoma"/>
          <w:szCs w:val="20"/>
        </w:rPr>
        <w:t>на основании</w:t>
      </w:r>
      <w:permStart w:id="1775262771" w:edGrp="everyone"/>
      <w:r w:rsidRPr="00767643">
        <w:rPr>
          <w:rFonts w:ascii="Tahoma" w:hAnsi="Tahoma" w:cs="Tahoma"/>
          <w:szCs w:val="20"/>
        </w:rPr>
        <w:t xml:space="preserve"> ___________________,</w:t>
      </w:r>
      <w:permEnd w:id="1775262771"/>
      <w:r w:rsidRPr="00767643">
        <w:rPr>
          <w:rFonts w:ascii="Tahoma" w:hAnsi="Tahoma" w:cs="Tahoma"/>
          <w:szCs w:val="20"/>
        </w:rPr>
        <w:t xml:space="preserve"> с другой стороны, вместе именуемые «Стороны», заключили настоящий договор</w:t>
      </w:r>
      <w:permStart w:id="782787745" w:edGrp="everyone"/>
      <w:r w:rsidR="00C56EF7">
        <w:rPr>
          <w:rFonts w:ascii="Tahoma" w:hAnsi="Tahoma" w:cs="Tahoma"/>
          <w:szCs w:val="20"/>
        </w:rPr>
        <w:t xml:space="preserve"> </w:t>
      </w:r>
      <w:permEnd w:id="782787745"/>
      <w:r w:rsidRPr="00767643">
        <w:rPr>
          <w:rFonts w:ascii="Tahoma" w:hAnsi="Tahoma" w:cs="Tahoma"/>
          <w:szCs w:val="20"/>
        </w:rPr>
        <w:t>, далее по тексту «Договор», о нижеследующем:</w:t>
      </w:r>
    </w:p>
    <w:p w14:paraId="62ADBA00" w14:textId="77777777" w:rsidR="0019212C" w:rsidRPr="00767643" w:rsidRDefault="0019212C"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3DC58D1C" w14:textId="77777777" w:rsidR="0019212C" w:rsidRPr="00FC259A" w:rsidRDefault="0019212C" w:rsidP="00FC259A">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 xml:space="preserve">Предмет </w:t>
      </w:r>
      <w:r w:rsidR="00547EF0" w:rsidRPr="00FC259A">
        <w:rPr>
          <w:rFonts w:ascii="Tahoma" w:hAnsi="Tahoma" w:cs="Tahoma"/>
          <w:bCs w:val="0"/>
          <w:color w:val="000000" w:themeColor="text1"/>
          <w:sz w:val="20"/>
          <w:szCs w:val="20"/>
        </w:rPr>
        <w:t>Д</w:t>
      </w:r>
      <w:r w:rsidRPr="00FC259A">
        <w:rPr>
          <w:rFonts w:ascii="Tahoma" w:hAnsi="Tahoma" w:cs="Tahoma"/>
          <w:bCs w:val="0"/>
          <w:color w:val="000000" w:themeColor="text1"/>
          <w:sz w:val="20"/>
          <w:szCs w:val="20"/>
        </w:rPr>
        <w:t>оговора</w:t>
      </w:r>
    </w:p>
    <w:p w14:paraId="5C48C85C" w14:textId="4EF3C146" w:rsidR="00172B8D" w:rsidRPr="00FC259A" w:rsidRDefault="00172B8D" w:rsidP="00FC259A">
      <w:pPr>
        <w:numPr>
          <w:ilvl w:val="1"/>
          <w:numId w:val="5"/>
        </w:numPr>
        <w:tabs>
          <w:tab w:val="clear" w:pos="1866"/>
          <w:tab w:val="num" w:pos="709"/>
        </w:tabs>
        <w:spacing w:after="0" w:line="240" w:lineRule="auto"/>
        <w:ind w:right="-122"/>
        <w:jc w:val="both"/>
        <w:rPr>
          <w:rFonts w:ascii="Tahoma" w:hAnsi="Tahoma" w:cs="Tahoma"/>
          <w:szCs w:val="20"/>
        </w:rPr>
      </w:pPr>
      <w:r w:rsidRPr="00FC259A">
        <w:rPr>
          <w:rFonts w:ascii="Tahoma" w:hAnsi="Tahoma" w:cs="Tahoma"/>
          <w:szCs w:val="20"/>
        </w:rPr>
        <w:t>Исполнитель обязуется оказать охранные услуги в соответствии с За</w:t>
      </w:r>
      <w:r w:rsidR="00D16B00">
        <w:rPr>
          <w:rFonts w:ascii="Tahoma" w:hAnsi="Tahoma" w:cs="Tahoma"/>
          <w:szCs w:val="20"/>
        </w:rPr>
        <w:t>данием Заказчика (Приложение № 2</w:t>
      </w:r>
      <w:r w:rsidRPr="00FC259A">
        <w:rPr>
          <w:rFonts w:ascii="Tahoma" w:hAnsi="Tahoma" w:cs="Tahoma"/>
          <w:szCs w:val="20"/>
        </w:rPr>
        <w:t xml:space="preserve"> к Договору), далее по тексту - «Услуги», </w:t>
      </w:r>
      <w:r w:rsidR="004516F7" w:rsidRPr="00FC259A">
        <w:rPr>
          <w:rFonts w:ascii="Tahoma" w:hAnsi="Tahoma" w:cs="Tahoma"/>
          <w:szCs w:val="20"/>
        </w:rPr>
        <w:t>в сроки,</w:t>
      </w:r>
      <w:r w:rsidRPr="00FC259A">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552ED2C4" w14:textId="31083D7D" w:rsidR="005F7CBB" w:rsidRPr="00FC259A" w:rsidRDefault="003C5644" w:rsidP="00FC259A">
      <w:pPr>
        <w:pStyle w:val="afffa"/>
        <w:numPr>
          <w:ilvl w:val="1"/>
          <w:numId w:val="5"/>
        </w:numPr>
        <w:tabs>
          <w:tab w:val="num" w:pos="709"/>
        </w:tabs>
        <w:spacing w:after="0" w:line="240" w:lineRule="auto"/>
        <w:jc w:val="both"/>
        <w:rPr>
          <w:rFonts w:ascii="Tahoma" w:hAnsi="Tahoma" w:cs="Tahoma"/>
          <w:szCs w:val="20"/>
        </w:rPr>
      </w:pPr>
      <w:permStart w:id="607157787" w:edGrp="everyone"/>
      <w:r>
        <w:rPr>
          <w:rFonts w:ascii="Tahoma" w:hAnsi="Tahoma" w:cs="Tahoma"/>
          <w:szCs w:val="20"/>
        </w:rPr>
        <w:t>Объект охраны, передаваемый</w:t>
      </w:r>
      <w:r w:rsidR="005F7CBB" w:rsidRPr="00FC259A">
        <w:rPr>
          <w:rFonts w:ascii="Tahoma" w:hAnsi="Tahoma" w:cs="Tahoma"/>
          <w:szCs w:val="20"/>
        </w:rPr>
        <w:t xml:space="preserve"> под охрану, подлежащих охране, с указанием наименования, местонахождения, установленной для Объекта О</w:t>
      </w:r>
      <w:r w:rsidR="00AA71AA" w:rsidRPr="00FC259A">
        <w:rPr>
          <w:rFonts w:ascii="Tahoma" w:hAnsi="Tahoma" w:cs="Tahoma"/>
          <w:szCs w:val="20"/>
        </w:rPr>
        <w:t>храны опред</w:t>
      </w:r>
      <w:r w:rsidR="00D16B00">
        <w:rPr>
          <w:rFonts w:ascii="Tahoma" w:hAnsi="Tahoma" w:cs="Tahoma"/>
          <w:szCs w:val="20"/>
        </w:rPr>
        <w:t>елен в Приложении № 2</w:t>
      </w:r>
      <w:r w:rsidR="00AA71AA" w:rsidRPr="00FC259A">
        <w:rPr>
          <w:rFonts w:ascii="Tahoma" w:hAnsi="Tahoma" w:cs="Tahoma"/>
          <w:szCs w:val="20"/>
        </w:rPr>
        <w:t>.1</w:t>
      </w:r>
      <w:r w:rsidR="005F7CBB" w:rsidRPr="00FC259A">
        <w:rPr>
          <w:rFonts w:ascii="Tahoma" w:hAnsi="Tahoma" w:cs="Tahoma"/>
          <w:szCs w:val="20"/>
        </w:rPr>
        <w:t xml:space="preserve">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ermEnd w:id="607157787"/>
    <w:p w14:paraId="00FC9B24" w14:textId="6D97D3CD" w:rsidR="0006651A" w:rsidRPr="00FC259A" w:rsidRDefault="0006651A" w:rsidP="00FC259A">
      <w:pPr>
        <w:numPr>
          <w:ilvl w:val="1"/>
          <w:numId w:val="5"/>
        </w:numPr>
        <w:tabs>
          <w:tab w:val="clear" w:pos="1866"/>
        </w:tabs>
        <w:spacing w:after="0" w:line="240" w:lineRule="auto"/>
        <w:ind w:right="-122"/>
        <w:jc w:val="both"/>
        <w:rPr>
          <w:rFonts w:ascii="Tahoma" w:hAnsi="Tahoma" w:cs="Tahoma"/>
          <w:szCs w:val="20"/>
        </w:rPr>
      </w:pPr>
      <w:r w:rsidRPr="00FC259A">
        <w:rPr>
          <w:rFonts w:ascii="Tahoma" w:hAnsi="Tahoma" w:cs="Tahoma"/>
          <w:szCs w:val="20"/>
        </w:rPr>
        <w:t>Целью оказания Услуг по настоящему Договору является</w:t>
      </w:r>
      <w:permStart w:id="295963004" w:edGrp="everyone"/>
      <w:permEnd w:id="295963004"/>
      <w:r w:rsidRPr="00FC259A">
        <w:rPr>
          <w:rFonts w:ascii="Tahoma" w:hAnsi="Tahoma" w:cs="Tahoma"/>
          <w:szCs w:val="20"/>
        </w:rPr>
        <w:t xml:space="preserve">: </w:t>
      </w:r>
    </w:p>
    <w:p w14:paraId="0A3A6210" w14:textId="77777777" w:rsidR="0006651A" w:rsidRPr="00FC259A" w:rsidRDefault="0006651A" w:rsidP="00FC259A">
      <w:pPr>
        <w:pStyle w:val="afffa"/>
        <w:widowControl w:val="0"/>
        <w:spacing w:after="0" w:line="240" w:lineRule="auto"/>
        <w:ind w:left="0"/>
        <w:jc w:val="both"/>
        <w:rPr>
          <w:rFonts w:ascii="Tahoma" w:eastAsia="Microsoft Sans Serif" w:hAnsi="Tahoma" w:cs="Tahoma"/>
          <w:szCs w:val="20"/>
        </w:rPr>
      </w:pPr>
      <w:permStart w:id="1141181962" w:edGrp="everyone"/>
      <w:r w:rsidRPr="00FC259A">
        <w:rPr>
          <w:rFonts w:ascii="Tahoma" w:eastAsia="Microsoft Sans Serif" w:hAnsi="Tahoma" w:cs="Tahoma"/>
          <w:szCs w:val="20"/>
        </w:rPr>
        <w:t>- сохранность объектов Заказчика;</w:t>
      </w:r>
    </w:p>
    <w:p w14:paraId="7CD0C51E" w14:textId="77777777" w:rsidR="0006651A" w:rsidRPr="00FC259A" w:rsidRDefault="0006651A" w:rsidP="00FC259A">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сохранность материальных ценностей;</w:t>
      </w:r>
    </w:p>
    <w:p w14:paraId="702710C6" w14:textId="77777777" w:rsidR="0006651A" w:rsidRPr="00FC259A" w:rsidRDefault="0006651A" w:rsidP="00FC259A">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организация и обеспечение работы бюро пропусков;</w:t>
      </w:r>
    </w:p>
    <w:p w14:paraId="25BB65F5" w14:textId="0F248EA9" w:rsidR="0006651A" w:rsidRPr="00FC259A" w:rsidRDefault="0006651A" w:rsidP="00FC259A">
      <w:pPr>
        <w:pStyle w:val="afffa"/>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обеспечение пропускного и внутриобъектового режима н</w:t>
      </w:r>
      <w:r w:rsidR="00172B8D" w:rsidRPr="00FC259A">
        <w:rPr>
          <w:rFonts w:ascii="Tahoma" w:eastAsia="Microsoft Sans Serif" w:hAnsi="Tahoma" w:cs="Tahoma"/>
          <w:szCs w:val="20"/>
        </w:rPr>
        <w:t>а охраняемых объектах</w:t>
      </w:r>
      <w:r w:rsidRPr="00FC259A">
        <w:rPr>
          <w:rFonts w:ascii="Tahoma" w:eastAsia="Microsoft Sans Serif" w:hAnsi="Tahoma" w:cs="Tahoma"/>
          <w:szCs w:val="20"/>
        </w:rPr>
        <w:t>;</w:t>
      </w:r>
    </w:p>
    <w:p w14:paraId="4EBA0413" w14:textId="49EDD9D3" w:rsidR="000236BB" w:rsidRPr="00FC259A" w:rsidRDefault="00DF49FF" w:rsidP="00FC259A">
      <w:pPr>
        <w:pStyle w:val="afffa"/>
        <w:spacing w:after="0" w:line="240" w:lineRule="auto"/>
        <w:ind w:left="0"/>
        <w:jc w:val="both"/>
        <w:rPr>
          <w:rFonts w:ascii="Tahoma" w:hAnsi="Tahoma" w:cs="Tahoma"/>
          <w:szCs w:val="20"/>
        </w:rPr>
      </w:pPr>
      <w:r w:rsidRPr="00FC259A">
        <w:rPr>
          <w:rFonts w:ascii="Tahoma" w:eastAsia="Microsoft Sans Serif" w:hAnsi="Tahoma" w:cs="Tahoma"/>
          <w:szCs w:val="20"/>
        </w:rPr>
        <w:t>-</w:t>
      </w:r>
      <w:r w:rsidRPr="00FC259A">
        <w:rPr>
          <w:rFonts w:ascii="Tahoma" w:hAnsi="Tahoma" w:cs="Tahoma"/>
          <w:szCs w:val="20"/>
        </w:rPr>
        <w:t xml:space="preserve"> Предупреждени</w:t>
      </w:r>
      <w:r w:rsidR="00992BE5" w:rsidRPr="00FC259A">
        <w:rPr>
          <w:rFonts w:ascii="Tahoma" w:hAnsi="Tahoma" w:cs="Tahoma"/>
          <w:szCs w:val="20"/>
        </w:rPr>
        <w:t>е и пресечение</w:t>
      </w:r>
      <w:r w:rsidRPr="00FC259A">
        <w:rPr>
          <w:rFonts w:ascii="Tahoma" w:hAnsi="Tahoma" w:cs="Tahoma"/>
          <w:szCs w:val="20"/>
        </w:rPr>
        <w:t xml:space="preserve"> преступлений и административных правон</w:t>
      </w:r>
      <w:r w:rsidR="00992BE5" w:rsidRPr="00FC259A">
        <w:rPr>
          <w:rFonts w:ascii="Tahoma" w:hAnsi="Tahoma" w:cs="Tahoma"/>
          <w:szCs w:val="20"/>
        </w:rPr>
        <w:t>арушений на охраняемых объектах;</w:t>
      </w:r>
    </w:p>
    <w:p w14:paraId="0844FB1E" w14:textId="1EF6236E" w:rsidR="000119A5" w:rsidRPr="00FC259A" w:rsidRDefault="004516F7" w:rsidP="00FC259A">
      <w:pPr>
        <w:pStyle w:val="afffa"/>
        <w:spacing w:after="0" w:line="240" w:lineRule="auto"/>
        <w:ind w:left="0"/>
        <w:jc w:val="both"/>
        <w:rPr>
          <w:rFonts w:ascii="Tahoma" w:eastAsia="Microsoft Sans Serif" w:hAnsi="Tahoma" w:cs="Tahoma"/>
          <w:color w:val="000000"/>
          <w:szCs w:val="20"/>
        </w:rPr>
      </w:pPr>
      <w:r w:rsidRPr="00FC259A">
        <w:rPr>
          <w:rFonts w:ascii="Tahoma" w:eastAsia="Microsoft Sans Serif" w:hAnsi="Tahoma" w:cs="Tahoma"/>
          <w:color w:val="000000"/>
          <w:szCs w:val="20"/>
        </w:rPr>
        <w:t xml:space="preserve">- </w:t>
      </w:r>
      <w:r w:rsidR="000119A5" w:rsidRPr="00FC259A">
        <w:rPr>
          <w:rFonts w:ascii="Tahoma" w:eastAsia="Microsoft Sans Serif" w:hAnsi="Tahoma" w:cs="Tahoma"/>
          <w:color w:val="000000"/>
          <w:szCs w:val="20"/>
        </w:rPr>
        <w:t xml:space="preserve">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w:t>
      </w:r>
      <w:r w:rsidRPr="00FC259A">
        <w:rPr>
          <w:rFonts w:ascii="Tahoma" w:eastAsia="Microsoft Sans Serif" w:hAnsi="Tahoma" w:cs="Tahoma"/>
          <w:color w:val="000000"/>
          <w:szCs w:val="20"/>
        </w:rPr>
        <w:t>и настоящим</w:t>
      </w:r>
      <w:r w:rsidR="000119A5" w:rsidRPr="00FC259A">
        <w:rPr>
          <w:rFonts w:ascii="Tahoma" w:eastAsia="Microsoft Sans Serif" w:hAnsi="Tahoma" w:cs="Tahoma"/>
          <w:color w:val="000000"/>
          <w:szCs w:val="20"/>
        </w:rPr>
        <w:t xml:space="preserve"> Договором.</w:t>
      </w:r>
    </w:p>
    <w:p w14:paraId="21431C62" w14:textId="77777777" w:rsidR="0006651A" w:rsidRPr="00FC259A" w:rsidRDefault="0006651A" w:rsidP="00FC259A">
      <w:pPr>
        <w:pStyle w:val="afffa"/>
        <w:spacing w:after="0" w:line="240" w:lineRule="auto"/>
        <w:ind w:left="0"/>
        <w:jc w:val="both"/>
        <w:rPr>
          <w:rFonts w:ascii="Tahoma" w:eastAsia="Microsoft Sans Serif" w:hAnsi="Tahoma" w:cs="Tahoma"/>
          <w:color w:val="000000"/>
          <w:szCs w:val="20"/>
        </w:rPr>
      </w:pPr>
      <w:r w:rsidRPr="00FC259A">
        <w:rPr>
          <w:rFonts w:ascii="Tahoma" w:eastAsia="Microsoft Sans Serif" w:hAnsi="Tahoma" w:cs="Tahoma"/>
          <w:color w:val="000000"/>
          <w:szCs w:val="20"/>
        </w:rPr>
        <w:t>- и исполнение других, предусмотренных настоящим Договором услуг и действий.</w:t>
      </w:r>
    </w:p>
    <w:p w14:paraId="26A48DCE" w14:textId="4CEF3AE6" w:rsidR="00DB2B9A" w:rsidRPr="00FC259A" w:rsidRDefault="00DF488B" w:rsidP="00FC259A">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Услуг</w:t>
      </w:r>
      <w:r w:rsidR="00215FAB" w:rsidRPr="00FC259A">
        <w:rPr>
          <w:rFonts w:ascii="Tahoma" w:hAnsi="Tahoma" w:cs="Tahoma"/>
          <w:szCs w:val="20"/>
        </w:rPr>
        <w:t>и по настоящему Договору оказываются для</w:t>
      </w:r>
      <w:r w:rsidR="003C5644">
        <w:rPr>
          <w:rFonts w:ascii="Tahoma" w:hAnsi="Tahoma" w:cs="Tahoma"/>
          <w:szCs w:val="20"/>
        </w:rPr>
        <w:t xml:space="preserve"> Саратовского филиала АО «ЭнергосбыТ Плюс».</w:t>
      </w:r>
    </w:p>
    <w:permEnd w:id="1141181962"/>
    <w:p w14:paraId="11E0E624" w14:textId="5D9D5558" w:rsidR="00DB2B9A" w:rsidRPr="00FC259A" w:rsidRDefault="00DB2B9A" w:rsidP="00FC259A">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FC259A">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1398621970" w:edGrp="everyone"/>
      <w:r w:rsidRPr="00FC259A">
        <w:rPr>
          <w:rFonts w:ascii="Tahoma" w:eastAsia="Times New Roman" w:hAnsi="Tahoma" w:cs="Tahoma"/>
          <w:szCs w:val="20"/>
        </w:rPr>
        <w:t xml:space="preserve">указанными в Задании </w:t>
      </w:r>
      <w:r w:rsidRPr="00FC259A">
        <w:rPr>
          <w:rFonts w:ascii="Tahoma" w:hAnsi="Tahoma" w:cs="Tahoma"/>
          <w:szCs w:val="20"/>
        </w:rPr>
        <w:t>(Приложение № </w:t>
      </w:r>
      <w:r w:rsidR="003C5644">
        <w:rPr>
          <w:rFonts w:ascii="Tahoma" w:hAnsi="Tahoma" w:cs="Tahoma"/>
          <w:szCs w:val="20"/>
        </w:rPr>
        <w:t>2</w:t>
      </w:r>
      <w:r w:rsidRPr="00FC259A">
        <w:rPr>
          <w:rFonts w:ascii="Tahoma" w:hAnsi="Tahoma" w:cs="Tahoma"/>
          <w:szCs w:val="20"/>
        </w:rPr>
        <w:t xml:space="preserve"> к Договору) и действующим законодательством РФ.</w:t>
      </w:r>
      <w:r w:rsidR="000D0523" w:rsidRPr="00FC259A">
        <w:rPr>
          <w:rFonts w:ascii="Tahoma" w:hAnsi="Tahoma" w:cs="Tahoma"/>
          <w:szCs w:val="20"/>
        </w:rPr>
        <w:t xml:space="preserve"> </w:t>
      </w:r>
      <w:permEnd w:id="1398621970"/>
    </w:p>
    <w:p w14:paraId="7BE99F6F" w14:textId="7168F798" w:rsidR="006D32B0" w:rsidRPr="00FC259A" w:rsidRDefault="006D32B0" w:rsidP="00FC259A">
      <w:pPr>
        <w:pStyle w:val="afffa"/>
        <w:numPr>
          <w:ilvl w:val="1"/>
          <w:numId w:val="5"/>
        </w:numPr>
        <w:tabs>
          <w:tab w:val="clear" w:pos="1866"/>
        </w:tabs>
        <w:spacing w:line="240" w:lineRule="auto"/>
        <w:jc w:val="both"/>
        <w:rPr>
          <w:rFonts w:ascii="Tahoma" w:eastAsia="Times New Roman" w:hAnsi="Tahoma" w:cs="Tahoma"/>
          <w:szCs w:val="20"/>
        </w:rPr>
      </w:pPr>
      <w:permStart w:id="1871671072" w:edGrp="everyone"/>
      <w:r w:rsidRPr="00FC259A">
        <w:rPr>
          <w:rFonts w:ascii="Tahoma" w:eastAsia="Times New Roman" w:hAnsi="Tahoma" w:cs="Tahoma"/>
          <w:szCs w:val="20"/>
        </w:rPr>
        <w:t xml:space="preserve">В случае исключения каких-либо Услуг из объема, предусмотренного в </w:t>
      </w:r>
      <w:r w:rsidR="009E6BA8" w:rsidRPr="00FC259A">
        <w:rPr>
          <w:rFonts w:ascii="Tahoma" w:eastAsia="Times New Roman" w:hAnsi="Tahoma" w:cs="Tahoma"/>
          <w:szCs w:val="20"/>
        </w:rPr>
        <w:t>З</w:t>
      </w:r>
      <w:r w:rsidR="00D16B00">
        <w:rPr>
          <w:rFonts w:ascii="Tahoma" w:eastAsia="Times New Roman" w:hAnsi="Tahoma" w:cs="Tahoma"/>
          <w:szCs w:val="20"/>
        </w:rPr>
        <w:t>адании (Приложение №2</w:t>
      </w:r>
      <w:r w:rsidRPr="00FC259A">
        <w:rPr>
          <w:rFonts w:ascii="Tahoma" w:eastAsia="Times New Roman" w:hAnsi="Tahoma" w:cs="Tahoma"/>
          <w:szCs w:val="20"/>
        </w:rPr>
        <w:t xml:space="preserve"> к Договору) изменения вносятся Заказчиком в одностороннем порядке </w:t>
      </w:r>
      <w:r w:rsidR="00B80950" w:rsidRPr="00FC259A">
        <w:rPr>
          <w:rFonts w:ascii="Tahoma" w:eastAsia="Times New Roman" w:hAnsi="Tahoma" w:cs="Tahoma"/>
          <w:szCs w:val="20"/>
        </w:rPr>
        <w:t>путем направления</w:t>
      </w:r>
      <w:r w:rsidR="00172B8D" w:rsidRPr="00FC259A">
        <w:rPr>
          <w:rFonts w:ascii="Tahoma" w:eastAsia="Times New Roman" w:hAnsi="Tahoma" w:cs="Tahoma"/>
          <w:szCs w:val="20"/>
        </w:rPr>
        <w:t xml:space="preserve"> И</w:t>
      </w:r>
      <w:r w:rsidRPr="00FC259A">
        <w:rPr>
          <w:rFonts w:ascii="Tahoma" w:eastAsia="Times New Roman" w:hAnsi="Tahoma" w:cs="Tahoma"/>
          <w:szCs w:val="20"/>
        </w:rPr>
        <w:t xml:space="preserve">сполнителю письменного уведомления с соответствующей корректировкой </w:t>
      </w:r>
      <w:r w:rsidR="0069558B" w:rsidRPr="00FC259A">
        <w:rPr>
          <w:rFonts w:ascii="Tahoma" w:eastAsia="Times New Roman" w:hAnsi="Tahoma" w:cs="Tahoma"/>
          <w:szCs w:val="20"/>
        </w:rPr>
        <w:t>Цены Услуг</w:t>
      </w:r>
      <w:r w:rsidR="005F7CBB" w:rsidRPr="00FC259A">
        <w:rPr>
          <w:rFonts w:ascii="Tahoma" w:eastAsia="Times New Roman" w:hAnsi="Tahoma" w:cs="Tahoma"/>
          <w:szCs w:val="20"/>
        </w:rPr>
        <w:t xml:space="preserve"> не позднее, чем за 10 (десять) дней до начала срока оказания Услуг/этапа Услуг по соответствующему Объекту</w:t>
      </w:r>
      <w:r w:rsidRPr="00FC259A">
        <w:rPr>
          <w:rFonts w:ascii="Tahoma" w:eastAsia="Times New Roman" w:hAnsi="Tahoma" w:cs="Tahoma"/>
          <w:szCs w:val="20"/>
        </w:rPr>
        <w:t>, с момента получения такого уведомления Договор считается измененным в соответствующей части</w:t>
      </w:r>
      <w:r w:rsidR="005F7CBB" w:rsidRPr="00FC259A">
        <w:rPr>
          <w:rFonts w:ascii="Tahoma" w:eastAsia="Times New Roman" w:hAnsi="Tahoma" w:cs="Tahoma"/>
          <w:szCs w:val="20"/>
        </w:rPr>
        <w:t>.</w:t>
      </w:r>
    </w:p>
    <w:p w14:paraId="4C96538B" w14:textId="77777777" w:rsidR="0006651A" w:rsidRPr="00FC259A" w:rsidRDefault="0006651A" w:rsidP="00FC259A">
      <w:pPr>
        <w:pStyle w:val="afffa"/>
        <w:numPr>
          <w:ilvl w:val="1"/>
          <w:numId w:val="5"/>
        </w:numPr>
        <w:tabs>
          <w:tab w:val="clear" w:pos="1866"/>
          <w:tab w:val="left" w:pos="142"/>
        </w:tabs>
        <w:spacing w:after="0" w:line="240" w:lineRule="auto"/>
        <w:jc w:val="both"/>
        <w:rPr>
          <w:rFonts w:ascii="Tahoma" w:eastAsia="Times New Roman" w:hAnsi="Tahoma" w:cs="Tahoma"/>
          <w:szCs w:val="20"/>
        </w:rPr>
      </w:pPr>
      <w:r w:rsidRPr="00FC259A">
        <w:rPr>
          <w:rFonts w:ascii="Tahoma" w:eastAsia="Times New Roman"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14:paraId="07294B18" w14:textId="7D041328" w:rsidR="00992BE5" w:rsidRPr="00FC259A" w:rsidRDefault="0006651A" w:rsidP="00FC259A">
      <w:pPr>
        <w:pStyle w:val="afffa"/>
        <w:numPr>
          <w:ilvl w:val="1"/>
          <w:numId w:val="5"/>
        </w:numPr>
        <w:tabs>
          <w:tab w:val="clear" w:pos="1866"/>
          <w:tab w:val="left" w:pos="142"/>
        </w:tabs>
        <w:spacing w:after="0" w:line="240" w:lineRule="auto"/>
        <w:jc w:val="both"/>
        <w:rPr>
          <w:rFonts w:ascii="Tahoma" w:eastAsia="Times New Roman" w:hAnsi="Tahoma" w:cs="Tahoma"/>
          <w:szCs w:val="20"/>
        </w:rPr>
      </w:pPr>
      <w:r w:rsidRPr="00FC259A">
        <w:rPr>
          <w:rFonts w:ascii="Tahoma" w:eastAsia="Times New Roman" w:hAnsi="Tahoma" w:cs="Tahoma"/>
          <w:szCs w:val="20"/>
        </w:rPr>
        <w:t>Услуги оказываются иждивением Исполнителя -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14:paraId="1EE38D63" w14:textId="4306FA96" w:rsidR="0006651A" w:rsidRPr="00FC259A" w:rsidRDefault="0006651A" w:rsidP="00FC259A">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eastAsia="Times New Roman" w:hAnsi="Tahoma" w:cs="Tahoma"/>
          <w:szCs w:val="20"/>
        </w:rPr>
        <w:t xml:space="preserve">Услуги должны быть оказаны Исполнителем лично. </w:t>
      </w:r>
    </w:p>
    <w:p w14:paraId="2A2D099A" w14:textId="75D77698" w:rsidR="00992BE5" w:rsidRPr="00FC259A" w:rsidRDefault="00992BE5" w:rsidP="00FC259A">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hAnsi="Tahoma" w:cs="Tahoma"/>
          <w:szCs w:val="20"/>
        </w:rPr>
        <w:t>Оказание услуг по охране объектов осуществляется только штатными работниками</w:t>
      </w:r>
      <w:r w:rsidRPr="00FC259A">
        <w:rPr>
          <w:rFonts w:ascii="Tahoma" w:hAnsi="Tahoma" w:cs="Tahoma"/>
          <w:b/>
          <w:szCs w:val="20"/>
        </w:rPr>
        <w:t xml:space="preserve"> </w:t>
      </w:r>
      <w:r w:rsidRPr="00FC259A">
        <w:rPr>
          <w:rFonts w:ascii="Tahoma" w:hAnsi="Tahoma" w:cs="Tahoma"/>
          <w:szCs w:val="20"/>
        </w:rPr>
        <w:t>Исполнителя</w:t>
      </w:r>
    </w:p>
    <w:p w14:paraId="682C5491" w14:textId="21545668" w:rsidR="00921E25" w:rsidRPr="00FC259A" w:rsidRDefault="00921E25" w:rsidP="008536D1">
      <w:pPr>
        <w:pStyle w:val="afffa"/>
        <w:numPr>
          <w:ilvl w:val="1"/>
          <w:numId w:val="5"/>
        </w:numPr>
        <w:tabs>
          <w:tab w:val="clear" w:pos="1866"/>
        </w:tabs>
        <w:spacing w:after="0" w:line="240" w:lineRule="auto"/>
        <w:jc w:val="both"/>
        <w:rPr>
          <w:rFonts w:ascii="Tahoma" w:eastAsia="Times New Roman" w:hAnsi="Tahoma" w:cs="Tahoma"/>
          <w:szCs w:val="20"/>
        </w:rPr>
      </w:pPr>
      <w:r w:rsidRPr="00FC259A">
        <w:rPr>
          <w:rFonts w:ascii="Tahoma" w:eastAsia="Times New Roman" w:hAnsi="Tahoma" w:cs="Tahoma"/>
          <w:szCs w:val="20"/>
        </w:rPr>
        <w:t>Исполнитель предоставляет Заказчику удостоверения своих работников, задействованных на охране объектов, по настоящему Договору.</w:t>
      </w:r>
    </w:p>
    <w:p w14:paraId="12146C37" w14:textId="27697E1F" w:rsidR="008536D1" w:rsidRDefault="008536D1" w:rsidP="000E5022">
      <w:pPr>
        <w:pStyle w:val="afffa"/>
        <w:numPr>
          <w:ilvl w:val="1"/>
          <w:numId w:val="5"/>
        </w:numPr>
        <w:tabs>
          <w:tab w:val="clear" w:pos="1866"/>
        </w:tabs>
        <w:spacing w:after="0"/>
        <w:rPr>
          <w:rFonts w:ascii="Tahoma" w:eastAsia="Times New Roman" w:hAnsi="Tahoma" w:cs="Tahoma"/>
          <w:szCs w:val="20"/>
        </w:rPr>
      </w:pPr>
      <w:r w:rsidRPr="008536D1">
        <w:rPr>
          <w:rFonts w:ascii="Tahoma" w:eastAsia="Times New Roman" w:hAnsi="Tahoma" w:cs="Tahoma"/>
          <w:szCs w:val="20"/>
        </w:rPr>
        <w:t>Требование к наличию</w:t>
      </w:r>
      <w:r>
        <w:rPr>
          <w:rFonts w:ascii="Tahoma" w:eastAsia="Times New Roman" w:hAnsi="Tahoma" w:cs="Tahoma"/>
          <w:szCs w:val="20"/>
        </w:rPr>
        <w:t xml:space="preserve"> </w:t>
      </w:r>
      <w:r w:rsidRPr="008536D1">
        <w:rPr>
          <w:rFonts w:ascii="Tahoma" w:eastAsia="Times New Roman" w:hAnsi="Tahoma" w:cs="Tahoma"/>
          <w:szCs w:val="20"/>
        </w:rPr>
        <w:t xml:space="preserve"> служебного оружия определяется техническим заданием</w:t>
      </w:r>
      <w:r w:rsidR="000E5022">
        <w:rPr>
          <w:rFonts w:ascii="Tahoma" w:eastAsia="Times New Roman" w:hAnsi="Tahoma" w:cs="Tahoma"/>
          <w:szCs w:val="20"/>
        </w:rPr>
        <w:t>.</w:t>
      </w:r>
    </w:p>
    <w:permEnd w:id="1871671072"/>
    <w:p w14:paraId="1AB3D95F" w14:textId="0FD073CA" w:rsidR="005434E7" w:rsidRPr="00FC259A" w:rsidRDefault="005434E7" w:rsidP="000E5022">
      <w:pPr>
        <w:widowControl w:val="0"/>
        <w:autoSpaceDE w:val="0"/>
        <w:autoSpaceDN w:val="0"/>
        <w:adjustRightInd w:val="0"/>
        <w:spacing w:after="0" w:line="240" w:lineRule="auto"/>
        <w:contextualSpacing/>
        <w:jc w:val="both"/>
        <w:rPr>
          <w:rFonts w:ascii="Tahoma" w:hAnsi="Tahoma" w:cs="Tahoma"/>
          <w:szCs w:val="20"/>
        </w:rPr>
      </w:pPr>
    </w:p>
    <w:p w14:paraId="00A6D327"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 xml:space="preserve">Цена </w:t>
      </w:r>
      <w:r w:rsidR="00547EF0" w:rsidRPr="00FC259A">
        <w:rPr>
          <w:rFonts w:ascii="Tahoma" w:hAnsi="Tahoma" w:cs="Tahoma"/>
          <w:bCs w:val="0"/>
          <w:color w:val="000000" w:themeColor="text1"/>
          <w:sz w:val="20"/>
          <w:szCs w:val="20"/>
        </w:rPr>
        <w:t>Д</w:t>
      </w:r>
      <w:r w:rsidRPr="00FC259A">
        <w:rPr>
          <w:rFonts w:ascii="Tahoma" w:hAnsi="Tahoma" w:cs="Tahoma"/>
          <w:bCs w:val="0"/>
          <w:color w:val="000000" w:themeColor="text1"/>
          <w:sz w:val="20"/>
          <w:szCs w:val="20"/>
        </w:rPr>
        <w:t>оговора (</w:t>
      </w:r>
      <w:r w:rsidR="0069558B" w:rsidRPr="00FC259A">
        <w:rPr>
          <w:rFonts w:ascii="Tahoma" w:hAnsi="Tahoma" w:cs="Tahoma"/>
          <w:bCs w:val="0"/>
          <w:color w:val="000000" w:themeColor="text1"/>
          <w:sz w:val="20"/>
          <w:szCs w:val="20"/>
        </w:rPr>
        <w:t>Цена</w:t>
      </w:r>
      <w:r w:rsidRPr="00FC259A">
        <w:rPr>
          <w:rFonts w:ascii="Tahoma" w:hAnsi="Tahoma" w:cs="Tahoma"/>
          <w:bCs w:val="0"/>
          <w:color w:val="000000" w:themeColor="text1"/>
          <w:sz w:val="20"/>
          <w:szCs w:val="20"/>
        </w:rPr>
        <w:t xml:space="preserve"> </w:t>
      </w:r>
      <w:r w:rsidR="00DF488B" w:rsidRPr="00FC259A">
        <w:rPr>
          <w:rFonts w:ascii="Tahoma" w:hAnsi="Tahoma" w:cs="Tahoma"/>
          <w:bCs w:val="0"/>
          <w:color w:val="000000" w:themeColor="text1"/>
          <w:sz w:val="20"/>
          <w:szCs w:val="20"/>
        </w:rPr>
        <w:t>Услуг</w:t>
      </w:r>
      <w:r w:rsidRPr="00FC259A">
        <w:rPr>
          <w:rFonts w:ascii="Tahoma" w:hAnsi="Tahoma" w:cs="Tahoma"/>
          <w:bCs w:val="0"/>
          <w:color w:val="000000" w:themeColor="text1"/>
          <w:sz w:val="20"/>
          <w:szCs w:val="20"/>
        </w:rPr>
        <w:t>)</w:t>
      </w:r>
    </w:p>
    <w:p w14:paraId="1AFF3724" w14:textId="7880D10F" w:rsidR="00DD0379" w:rsidRPr="00FC259A" w:rsidRDefault="0019212C"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bookmarkStart w:id="1" w:name="_Ref325969766"/>
      <w:r w:rsidRPr="00FC259A">
        <w:rPr>
          <w:rFonts w:ascii="Tahoma" w:hAnsi="Tahoma" w:cs="Tahoma"/>
          <w:szCs w:val="20"/>
        </w:rPr>
        <w:t xml:space="preserve">Цена (стоимость) подлежащих оказанию </w:t>
      </w:r>
      <w:r w:rsidR="00DF488B" w:rsidRPr="00FC259A">
        <w:rPr>
          <w:rFonts w:ascii="Tahoma" w:hAnsi="Tahoma" w:cs="Tahoma"/>
          <w:szCs w:val="20"/>
        </w:rPr>
        <w:t>Услуг</w:t>
      </w:r>
      <w:r w:rsidRPr="00FC259A">
        <w:rPr>
          <w:rFonts w:ascii="Tahoma" w:hAnsi="Tahoma" w:cs="Tahoma"/>
          <w:szCs w:val="20"/>
        </w:rPr>
        <w:t xml:space="preserve"> по настоящему Договору составляет </w:t>
      </w:r>
      <w:permStart w:id="223481526" w:edGrp="everyone"/>
      <w:r w:rsidRPr="00FC259A">
        <w:rPr>
          <w:rFonts w:ascii="Tahoma" w:hAnsi="Tahoma" w:cs="Tahoma"/>
          <w:i/>
          <w:szCs w:val="20"/>
        </w:rPr>
        <w:t>__[сумма числом без копеек]__ (____________</w:t>
      </w:r>
      <w:r w:rsidRPr="00FC259A">
        <w:rPr>
          <w:rFonts w:ascii="Tahoma" w:hAnsi="Tahoma" w:cs="Tahoma"/>
          <w:i/>
          <w:szCs w:val="20"/>
          <w:u w:val="single"/>
        </w:rPr>
        <w:t>[Сумма прописью]</w:t>
      </w:r>
      <w:r w:rsidRPr="00FC259A">
        <w:rPr>
          <w:rFonts w:ascii="Tahoma" w:hAnsi="Tahoma" w:cs="Tahoma"/>
          <w:i/>
          <w:szCs w:val="20"/>
        </w:rPr>
        <w:t>_____________)</w:t>
      </w:r>
      <w:r w:rsidRPr="00FC259A">
        <w:rPr>
          <w:rFonts w:ascii="Tahoma" w:hAnsi="Tahoma" w:cs="Tahoma"/>
          <w:szCs w:val="20"/>
        </w:rPr>
        <w:t xml:space="preserve"> рублей ___ </w:t>
      </w:r>
      <w:r w:rsidR="00340FBB" w:rsidRPr="00FC259A">
        <w:rPr>
          <w:rFonts w:ascii="Tahoma" w:hAnsi="Tahoma" w:cs="Tahoma"/>
          <w:szCs w:val="20"/>
        </w:rPr>
        <w:t>копеек</w:t>
      </w:r>
      <w:r w:rsidRPr="00FC259A">
        <w:rPr>
          <w:rFonts w:ascii="Tahoma" w:hAnsi="Tahoma" w:cs="Tahoma"/>
          <w:szCs w:val="20"/>
        </w:rPr>
        <w:t xml:space="preserve">, </w:t>
      </w:r>
      <w:r w:rsidR="003C5644">
        <w:rPr>
          <w:rFonts w:ascii="Tahoma" w:hAnsi="Tahoma" w:cs="Tahoma"/>
          <w:szCs w:val="20"/>
        </w:rPr>
        <w:t xml:space="preserve">НДС </w:t>
      </w:r>
      <w:r w:rsidR="00C20379">
        <w:rPr>
          <w:rFonts w:ascii="Tahoma" w:hAnsi="Tahoma" w:cs="Tahoma"/>
          <w:szCs w:val="20"/>
        </w:rPr>
        <w:t>___________</w:t>
      </w:r>
      <w:r w:rsidR="003C5644">
        <w:rPr>
          <w:rFonts w:ascii="Tahoma" w:hAnsi="Tahoma" w:cs="Tahoma"/>
          <w:szCs w:val="20"/>
        </w:rPr>
        <w:t xml:space="preserve">, и не подлежит изменению в период действия настоящего Договора, </w:t>
      </w:r>
      <w:permEnd w:id="223481526"/>
      <w:r w:rsidRPr="00FC259A">
        <w:rPr>
          <w:rFonts w:ascii="Tahoma" w:hAnsi="Tahoma" w:cs="Tahoma"/>
          <w:szCs w:val="20"/>
        </w:rPr>
        <w:t xml:space="preserve">, далее по тексту «Цена </w:t>
      </w:r>
      <w:r w:rsidR="00AB67A1" w:rsidRPr="00FC259A">
        <w:rPr>
          <w:rFonts w:ascii="Tahoma" w:hAnsi="Tahoma" w:cs="Tahoma"/>
          <w:szCs w:val="20"/>
        </w:rPr>
        <w:t>Услуг</w:t>
      </w:r>
      <w:r w:rsidR="000D0523" w:rsidRPr="00FC259A">
        <w:rPr>
          <w:rFonts w:ascii="Tahoma" w:hAnsi="Tahoma" w:cs="Tahoma"/>
          <w:szCs w:val="20"/>
        </w:rPr>
        <w:t xml:space="preserve">» </w:t>
      </w:r>
      <w:permStart w:id="1610360639" w:edGrp="everyone"/>
      <w:r w:rsidR="000D0523" w:rsidRPr="00FC259A">
        <w:rPr>
          <w:rFonts w:ascii="Tahoma" w:hAnsi="Tahoma" w:cs="Tahoma"/>
          <w:i/>
          <w:szCs w:val="20"/>
        </w:rPr>
        <w:t xml:space="preserve">и определена в </w:t>
      </w:r>
      <w:r w:rsidR="003C5644">
        <w:rPr>
          <w:rFonts w:ascii="Tahoma" w:hAnsi="Tahoma" w:cs="Tahoma"/>
          <w:i/>
          <w:szCs w:val="20"/>
        </w:rPr>
        <w:t>Протоколе согласования договорной цены (Приложение № 3), а также в расчете стоимости на оказание охранных услуг (Приложение № 3.1 к Договору)</w:t>
      </w:r>
      <w:r w:rsidR="000D0523" w:rsidRPr="00FC259A">
        <w:rPr>
          <w:rFonts w:ascii="Tahoma" w:hAnsi="Tahoma" w:cs="Tahoma"/>
          <w:szCs w:val="20"/>
        </w:rPr>
        <w:t>.</w:t>
      </w:r>
      <w:permEnd w:id="1610360639"/>
      <w:r w:rsidRPr="00FC259A">
        <w:rPr>
          <w:rFonts w:ascii="Tahoma" w:hAnsi="Tahoma" w:cs="Tahoma"/>
          <w:szCs w:val="20"/>
        </w:rPr>
        <w:t>.</w:t>
      </w:r>
      <w:bookmarkEnd w:id="1"/>
      <w:r w:rsidRPr="00FC259A">
        <w:rPr>
          <w:rFonts w:ascii="Tahoma" w:hAnsi="Tahoma" w:cs="Tahoma"/>
          <w:szCs w:val="20"/>
        </w:rPr>
        <w:t xml:space="preserve"> </w:t>
      </w:r>
    </w:p>
    <w:p w14:paraId="4BF32DDB" w14:textId="68F481D3" w:rsidR="00A6561A" w:rsidRPr="00FC259A" w:rsidRDefault="00A6561A"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lastRenderedPageBreak/>
        <w:t xml:space="preserve">Цена </w:t>
      </w:r>
      <w:r w:rsidR="0069558B" w:rsidRPr="00FC259A">
        <w:rPr>
          <w:rFonts w:ascii="Tahoma" w:hAnsi="Tahoma" w:cs="Tahoma"/>
          <w:szCs w:val="20"/>
        </w:rPr>
        <w:t>Услуг</w:t>
      </w:r>
      <w:r w:rsidRPr="00FC259A">
        <w:rPr>
          <w:rFonts w:ascii="Tahoma" w:hAnsi="Tahoma" w:cs="Tahoma"/>
          <w:szCs w:val="20"/>
        </w:rPr>
        <w:t xml:space="preserve"> включает накладные, </w:t>
      </w:r>
      <w:permStart w:id="1594101609" w:edGrp="everyone"/>
      <w:r w:rsidRPr="00FC259A">
        <w:rPr>
          <w:rFonts w:ascii="Tahoma" w:hAnsi="Tahoma" w:cs="Tahoma"/>
          <w:i/>
          <w:szCs w:val="20"/>
        </w:rPr>
        <w:t>командировочные расходы, транспортные расходы</w:t>
      </w:r>
      <w:r w:rsidRPr="00FC259A">
        <w:rPr>
          <w:rFonts w:ascii="Tahoma" w:hAnsi="Tahoma" w:cs="Tahoma"/>
          <w:szCs w:val="20"/>
        </w:rPr>
        <w:t>,</w:t>
      </w:r>
      <w:permEnd w:id="1594101609"/>
      <w:r w:rsidRPr="00FC259A">
        <w:rPr>
          <w:rFonts w:ascii="Tahoma" w:hAnsi="Tahoma" w:cs="Tahoma"/>
          <w:szCs w:val="20"/>
        </w:rPr>
        <w:t xml:space="preserve"> компенсацию издержек Исполнителя </w:t>
      </w:r>
      <w:r w:rsidR="00716155" w:rsidRPr="00FC259A">
        <w:rPr>
          <w:rFonts w:ascii="Tahoma" w:eastAsia="Times New Roman" w:hAnsi="Tahoma" w:cs="Tahoma"/>
          <w:szCs w:val="20"/>
        </w:rPr>
        <w:t>связанных с исполнением обязательств по настоящему Договору</w:t>
      </w:r>
      <w:r w:rsidR="00716155" w:rsidRPr="00FC259A">
        <w:rPr>
          <w:rFonts w:ascii="Tahoma" w:hAnsi="Tahoma" w:cs="Tahoma"/>
          <w:szCs w:val="20"/>
        </w:rPr>
        <w:t xml:space="preserve"> </w:t>
      </w:r>
      <w:r w:rsidRPr="00FC259A">
        <w:rPr>
          <w:rFonts w:ascii="Tahoma" w:hAnsi="Tahoma" w:cs="Tahoma"/>
          <w:szCs w:val="20"/>
        </w:rPr>
        <w:t>и причитающееся ему вознаграждение.</w:t>
      </w:r>
    </w:p>
    <w:p w14:paraId="4B32FE5E" w14:textId="77777777" w:rsidR="0019212C" w:rsidRPr="00FC259A" w:rsidRDefault="0019212C"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Цена </w:t>
      </w:r>
      <w:r w:rsidR="0069558B" w:rsidRPr="00FC259A">
        <w:rPr>
          <w:rFonts w:ascii="Tahoma" w:hAnsi="Tahoma" w:cs="Tahoma"/>
          <w:szCs w:val="20"/>
        </w:rPr>
        <w:t>Услуг</w:t>
      </w:r>
      <w:r w:rsidRPr="00FC259A">
        <w:rPr>
          <w:rFonts w:ascii="Tahoma" w:hAnsi="Tahoma" w:cs="Tahoma"/>
          <w:szCs w:val="20"/>
        </w:rPr>
        <w:t xml:space="preserve"> является фиксированной (твердой) и изменению не подлежит</w:t>
      </w:r>
      <w:r w:rsidR="00AB67A1" w:rsidRPr="00FC259A">
        <w:rPr>
          <w:rFonts w:ascii="Tahoma" w:hAnsi="Tahoma" w:cs="Tahoma"/>
          <w:szCs w:val="20"/>
        </w:rPr>
        <w:t xml:space="preserve"> за исключением случаев предусмотренных Договоров</w:t>
      </w:r>
      <w:r w:rsidRPr="00FC259A">
        <w:rPr>
          <w:rFonts w:ascii="Tahoma" w:hAnsi="Tahoma" w:cs="Tahoma"/>
          <w:szCs w:val="20"/>
        </w:rPr>
        <w:t>.</w:t>
      </w:r>
    </w:p>
    <w:p w14:paraId="7E55292C" w14:textId="4094652F" w:rsidR="0019212C" w:rsidRPr="00FC259A" w:rsidRDefault="0019212C" w:rsidP="00FC259A">
      <w:pPr>
        <w:widowControl w:val="0"/>
        <w:numPr>
          <w:ilvl w:val="1"/>
          <w:numId w:val="5"/>
        </w:numPr>
        <w:tabs>
          <w:tab w:val="clear" w:pos="1866"/>
          <w:tab w:val="num" w:pos="426"/>
        </w:tabs>
        <w:autoSpaceDE w:val="0"/>
        <w:autoSpaceDN w:val="0"/>
        <w:adjustRightInd w:val="0"/>
        <w:spacing w:after="0" w:line="240" w:lineRule="auto"/>
        <w:contextualSpacing/>
        <w:jc w:val="both"/>
        <w:rPr>
          <w:rFonts w:ascii="Tahoma" w:hAnsi="Tahoma" w:cs="Tahoma"/>
          <w:szCs w:val="20"/>
        </w:rPr>
      </w:pPr>
      <w:permStart w:id="301495303" w:edGrp="everyone"/>
      <w:r w:rsidRPr="00FC259A">
        <w:rPr>
          <w:rFonts w:ascii="Tahoma" w:hAnsi="Tahoma" w:cs="Tahoma"/>
          <w:i/>
          <w:szCs w:val="20"/>
        </w:rPr>
        <w:t xml:space="preserve">Заказчик имеет право в одностороннем порядке пересматривать Цену </w:t>
      </w:r>
      <w:r w:rsidR="0069558B" w:rsidRPr="00FC259A">
        <w:rPr>
          <w:rFonts w:ascii="Tahoma" w:hAnsi="Tahoma" w:cs="Tahoma"/>
          <w:i/>
          <w:szCs w:val="20"/>
        </w:rPr>
        <w:t xml:space="preserve">Услуг </w:t>
      </w:r>
      <w:r w:rsidRPr="00FC259A">
        <w:rPr>
          <w:rFonts w:ascii="Tahoma" w:hAnsi="Tahoma" w:cs="Tahoma"/>
          <w:i/>
          <w:szCs w:val="20"/>
        </w:rPr>
        <w:t xml:space="preserve">в сторону уменьшения, если объем фактически оказанных </w:t>
      </w:r>
      <w:r w:rsidR="00DF488B" w:rsidRPr="00FC259A">
        <w:rPr>
          <w:rFonts w:ascii="Tahoma" w:hAnsi="Tahoma" w:cs="Tahoma"/>
          <w:i/>
          <w:szCs w:val="20"/>
        </w:rPr>
        <w:t>Услуг</w:t>
      </w:r>
      <w:r w:rsidRPr="00FC259A">
        <w:rPr>
          <w:rFonts w:ascii="Tahoma" w:hAnsi="Tahoma" w:cs="Tahoma"/>
          <w:i/>
          <w:szCs w:val="20"/>
        </w:rPr>
        <w:t xml:space="preserve"> меньше, чем предусмотрено утвержденн</w:t>
      </w:r>
      <w:r w:rsidR="00473694" w:rsidRPr="00FC259A">
        <w:rPr>
          <w:rFonts w:ascii="Tahoma" w:hAnsi="Tahoma" w:cs="Tahoma"/>
          <w:i/>
          <w:szCs w:val="20"/>
        </w:rPr>
        <w:t xml:space="preserve">ым </w:t>
      </w:r>
      <w:r w:rsidR="00AB67A1" w:rsidRPr="00FC259A">
        <w:rPr>
          <w:rFonts w:ascii="Tahoma" w:hAnsi="Tahoma" w:cs="Tahoma"/>
          <w:i/>
          <w:szCs w:val="20"/>
        </w:rPr>
        <w:t>З</w:t>
      </w:r>
      <w:r w:rsidR="00473694" w:rsidRPr="00FC259A">
        <w:rPr>
          <w:rFonts w:ascii="Tahoma" w:hAnsi="Tahoma" w:cs="Tahoma"/>
          <w:i/>
          <w:szCs w:val="20"/>
        </w:rPr>
        <w:t>аданием</w:t>
      </w:r>
      <w:r w:rsidRPr="00FC259A">
        <w:rPr>
          <w:rFonts w:ascii="Tahoma" w:hAnsi="Tahoma" w:cs="Tahoma"/>
          <w:szCs w:val="20"/>
        </w:rPr>
        <w:t>.</w:t>
      </w:r>
    </w:p>
    <w:permEnd w:id="301495303"/>
    <w:p w14:paraId="2605A17D" w14:textId="77777777" w:rsidR="00E10949" w:rsidRDefault="00E10949" w:rsidP="00E10949">
      <w:pPr>
        <w:widowControl w:val="0"/>
        <w:numPr>
          <w:ilvl w:val="1"/>
          <w:numId w:val="5"/>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241972B3" w14:textId="56D80215" w:rsidR="00D20FA0" w:rsidRPr="00E10949" w:rsidRDefault="00D20FA0" w:rsidP="00E10949">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p>
    <w:p w14:paraId="7F51FE49"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FC259A">
        <w:rPr>
          <w:rFonts w:ascii="Tahoma" w:hAnsi="Tahoma" w:cs="Tahoma"/>
          <w:bCs w:val="0"/>
          <w:color w:val="auto"/>
          <w:sz w:val="20"/>
          <w:szCs w:val="20"/>
        </w:rPr>
        <w:t>Порядок расчетов</w:t>
      </w:r>
      <w:permStart w:id="2066620814" w:edGrp="everyone"/>
    </w:p>
    <w:p w14:paraId="481DC6BA" w14:textId="581C2C45" w:rsidR="00D25D96" w:rsidRPr="00D25D96" w:rsidRDefault="00A56775" w:rsidP="00A56775">
      <w:pPr>
        <w:pStyle w:val="afffa"/>
        <w:numPr>
          <w:ilvl w:val="1"/>
          <w:numId w:val="8"/>
        </w:numPr>
        <w:overflowPunct w:val="0"/>
        <w:autoSpaceDE w:val="0"/>
        <w:autoSpaceDN w:val="0"/>
        <w:spacing w:after="0" w:line="240" w:lineRule="auto"/>
        <w:jc w:val="both"/>
        <w:textAlignment w:val="baseline"/>
        <w:rPr>
          <w:rFonts w:ascii="Tahoma" w:hAnsi="Tahoma" w:cs="Tahoma"/>
          <w:b/>
          <w:szCs w:val="20"/>
        </w:rPr>
      </w:pPr>
      <w:r>
        <w:rPr>
          <w:rFonts w:ascii="Tahoma" w:hAnsi="Tahoma" w:cs="Tahoma"/>
          <w:bCs/>
          <w:color w:val="000000"/>
          <w:szCs w:val="20"/>
        </w:rPr>
        <w:t>Расчет</w:t>
      </w:r>
      <w:r w:rsidR="00D25D96" w:rsidRPr="00D25D96">
        <w:rPr>
          <w:rFonts w:ascii="Tahoma" w:hAnsi="Tahoma" w:cs="Tahoma"/>
          <w:szCs w:val="20"/>
        </w:rPr>
        <w:t xml:space="preserve"> за оказанные услуги производится ежемесячно с отсрочкой не менее 60 и не более 90 календарных дней с даты подписания Сторонами акта сдачи-приемки оказанных услуг, при условии представления Исполнителем следующих документов:</w:t>
      </w:r>
    </w:p>
    <w:p w14:paraId="395DA83C" w14:textId="77777777" w:rsidR="00D25D96" w:rsidRPr="00D25D96" w:rsidRDefault="00D25D96" w:rsidP="00D25D96">
      <w:pPr>
        <w:pStyle w:val="30"/>
        <w:spacing w:line="240" w:lineRule="auto"/>
        <w:rPr>
          <w:rFonts w:ascii="Tahoma" w:hAnsi="Tahoma" w:cs="Tahoma"/>
          <w:b w:val="0"/>
          <w:color w:val="auto"/>
          <w:sz w:val="20"/>
          <w:szCs w:val="20"/>
        </w:rPr>
      </w:pPr>
      <w:r w:rsidRPr="00D25D96">
        <w:rPr>
          <w:rFonts w:ascii="Tahoma" w:hAnsi="Tahoma" w:cs="Tahoma"/>
          <w:b w:val="0"/>
          <w:color w:val="auto"/>
          <w:sz w:val="20"/>
          <w:szCs w:val="20"/>
        </w:rPr>
        <w:t>     а) счета;     </w:t>
      </w:r>
    </w:p>
    <w:p w14:paraId="590BD765" w14:textId="77777777" w:rsidR="00D25D96" w:rsidRPr="00D25D96" w:rsidRDefault="00D25D96" w:rsidP="00D25D96">
      <w:pPr>
        <w:pStyle w:val="30"/>
        <w:spacing w:line="240" w:lineRule="auto"/>
        <w:rPr>
          <w:rFonts w:ascii="Tahoma" w:hAnsi="Tahoma" w:cs="Tahoma"/>
          <w:b w:val="0"/>
          <w:color w:val="auto"/>
          <w:sz w:val="20"/>
          <w:szCs w:val="20"/>
        </w:rPr>
      </w:pPr>
      <w:r w:rsidRPr="00D25D96">
        <w:rPr>
          <w:rFonts w:ascii="Tahoma" w:hAnsi="Tahoma" w:cs="Tahoma"/>
          <w:b w:val="0"/>
          <w:color w:val="auto"/>
          <w:sz w:val="20"/>
          <w:szCs w:val="20"/>
        </w:rPr>
        <w:t>     б) акта сдачи-приемки оказанных услуг, подписанного Сторонами;</w:t>
      </w:r>
    </w:p>
    <w:p w14:paraId="3653101D" w14:textId="77777777" w:rsidR="00D25D96" w:rsidRPr="00D25D96" w:rsidRDefault="00D25D96" w:rsidP="00D25D96">
      <w:pPr>
        <w:pStyle w:val="30"/>
        <w:spacing w:line="240" w:lineRule="auto"/>
        <w:rPr>
          <w:rFonts w:ascii="Tahoma" w:hAnsi="Tahoma" w:cs="Tahoma"/>
          <w:b w:val="0"/>
          <w:color w:val="auto"/>
          <w:sz w:val="20"/>
          <w:szCs w:val="20"/>
        </w:rPr>
      </w:pPr>
      <w:r w:rsidRPr="00D25D96">
        <w:rPr>
          <w:rFonts w:ascii="Tahoma" w:hAnsi="Tahoma" w:cs="Tahoma"/>
          <w:b w:val="0"/>
          <w:color w:val="auto"/>
          <w:sz w:val="20"/>
          <w:szCs w:val="20"/>
        </w:rPr>
        <w:t>     в) счета-фактуры;</w:t>
      </w:r>
    </w:p>
    <w:p w14:paraId="2B9DFAE2" w14:textId="77777777" w:rsidR="00D25D96" w:rsidRPr="00D25D96" w:rsidRDefault="00D25D96" w:rsidP="00D25D96">
      <w:pPr>
        <w:pStyle w:val="30"/>
        <w:spacing w:line="240" w:lineRule="auto"/>
        <w:rPr>
          <w:rFonts w:ascii="Tahoma" w:hAnsi="Tahoma" w:cs="Tahoma"/>
          <w:b w:val="0"/>
          <w:color w:val="auto"/>
          <w:sz w:val="20"/>
          <w:szCs w:val="20"/>
        </w:rPr>
      </w:pPr>
      <w:r w:rsidRPr="00D25D96">
        <w:rPr>
          <w:rFonts w:ascii="Tahoma" w:hAnsi="Tahoma" w:cs="Tahoma"/>
          <w:b w:val="0"/>
          <w:color w:val="auto"/>
          <w:sz w:val="20"/>
          <w:szCs w:val="20"/>
        </w:rPr>
        <w:t>     путем перечисления денежных средств на расчетный счет Исполнителя или иными способами      </w:t>
      </w:r>
    </w:p>
    <w:p w14:paraId="41391DAF" w14:textId="3737C14E" w:rsidR="00906988" w:rsidRPr="00D25D96" w:rsidRDefault="00D25D96" w:rsidP="00D25D96">
      <w:pPr>
        <w:pStyle w:val="30"/>
        <w:spacing w:line="240" w:lineRule="auto"/>
        <w:rPr>
          <w:rFonts w:ascii="Tahoma" w:hAnsi="Tahoma" w:cs="Tahoma"/>
          <w:b w:val="0"/>
          <w:color w:val="auto"/>
          <w:sz w:val="20"/>
          <w:szCs w:val="20"/>
        </w:rPr>
      </w:pPr>
      <w:r w:rsidRPr="00D25D96">
        <w:rPr>
          <w:rFonts w:ascii="Tahoma" w:hAnsi="Tahoma" w:cs="Tahoma"/>
          <w:b w:val="0"/>
          <w:color w:val="auto"/>
          <w:sz w:val="20"/>
          <w:szCs w:val="20"/>
        </w:rPr>
        <w:t xml:space="preserve">не противоречащими законодательству РФ, в том числе путем передачи векселей и пр. </w:t>
      </w:r>
    </w:p>
    <w:p w14:paraId="4734A5A1" w14:textId="74117CFA" w:rsidR="00906988" w:rsidRDefault="00906988" w:rsidP="00906988">
      <w:pPr>
        <w:overflowPunct w:val="0"/>
        <w:autoSpaceDE w:val="0"/>
        <w:autoSpaceDN w:val="0"/>
        <w:adjustRightInd w:val="0"/>
        <w:spacing w:after="0" w:line="240" w:lineRule="auto"/>
        <w:contextualSpacing/>
        <w:jc w:val="both"/>
        <w:textAlignment w:val="baseline"/>
        <w:rPr>
          <w:rFonts w:ascii="Tahoma" w:hAnsi="Tahoma" w:cs="Tahoma"/>
        </w:rPr>
      </w:pPr>
      <w:bookmarkStart w:id="2" w:name="_GoBack"/>
      <w:bookmarkEnd w:id="2"/>
      <w:r w:rsidRPr="00906988">
        <w:rPr>
          <w:rFonts w:ascii="Tahoma" w:hAnsi="Tahoma" w:cs="Tahoma"/>
          <w:b/>
          <w:color w:val="FF0000"/>
          <w:szCs w:val="20"/>
        </w:rPr>
        <w:t>В случае заключения Договора с СМСП п.3.1. излагается в следующей редакции:</w:t>
      </w:r>
      <w:r w:rsidRPr="00906988">
        <w:rPr>
          <w:rFonts w:ascii="Tahoma" w:hAnsi="Tahoma" w:cs="Tahoma"/>
        </w:rPr>
        <w:t xml:space="preserve"> </w:t>
      </w:r>
    </w:p>
    <w:p w14:paraId="209A0C01" w14:textId="5415934F" w:rsidR="00906988" w:rsidRDefault="00906988" w:rsidP="00906988">
      <w:pPr>
        <w:overflowPunct w:val="0"/>
        <w:autoSpaceDE w:val="0"/>
        <w:autoSpaceDN w:val="0"/>
        <w:adjustRightInd w:val="0"/>
        <w:spacing w:after="0" w:line="240" w:lineRule="auto"/>
        <w:contextualSpacing/>
        <w:jc w:val="both"/>
        <w:textAlignment w:val="baseline"/>
        <w:rPr>
          <w:rFonts w:ascii="Tahoma" w:hAnsi="Tahoma" w:cs="Tahoma"/>
        </w:rPr>
      </w:pPr>
      <w:r w:rsidRPr="00214560">
        <w:rPr>
          <w:rFonts w:ascii="Tahoma" w:hAnsi="Tahoma" w:cs="Tahoma"/>
          <w:bCs/>
          <w:color w:val="000000" w:themeColor="text1"/>
          <w:szCs w:val="20"/>
        </w:rPr>
        <w:t>Расчет за оказанные Услуги/</w:t>
      </w:r>
      <w:r w:rsidRPr="00FD68BA">
        <w:rPr>
          <w:rFonts w:ascii="Tahoma" w:hAnsi="Tahoma" w:cs="Tahoma"/>
          <w:bCs/>
          <w:i/>
          <w:color w:val="000000" w:themeColor="text1"/>
          <w:szCs w:val="20"/>
        </w:rPr>
        <w:t>Этап услу</w:t>
      </w:r>
      <w:r w:rsidRPr="00214560">
        <w:rPr>
          <w:rFonts w:ascii="Tahoma" w:hAnsi="Tahoma" w:cs="Tahoma"/>
          <w:bCs/>
          <w:color w:val="000000" w:themeColor="text1"/>
          <w:szCs w:val="20"/>
        </w:rPr>
        <w:t xml:space="preserve">г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w:t>
      </w:r>
      <w:r w:rsidRPr="00FD68BA">
        <w:rPr>
          <w:rFonts w:ascii="Tahoma" w:hAnsi="Tahoma" w:cs="Tahoma"/>
          <w:i/>
          <w:color w:val="000000" w:themeColor="text1"/>
        </w:rPr>
        <w:t>Этапа услуг</w:t>
      </w:r>
      <w:r w:rsidRPr="00214560">
        <w:rPr>
          <w:rFonts w:ascii="Tahoma" w:hAnsi="Tahoma" w:cs="Tahoma"/>
          <w:color w:val="000000" w:themeColor="text1"/>
        </w:rPr>
        <w:t xml:space="preserve"> на основ</w:t>
      </w:r>
      <w:r>
        <w:rPr>
          <w:rFonts w:ascii="Tahoma" w:hAnsi="Tahoma" w:cs="Tahoma"/>
          <w:color w:val="000000" w:themeColor="text1"/>
        </w:rPr>
        <w:t xml:space="preserve">ании выставленного Исполнителем </w:t>
      </w:r>
      <w:r w:rsidRPr="00214560">
        <w:rPr>
          <w:rFonts w:ascii="Tahoma" w:hAnsi="Tahoma" w:cs="Tahoma"/>
          <w:color w:val="000000" w:themeColor="text1"/>
        </w:rPr>
        <w:t>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14:paraId="2DC12B0A" w14:textId="77777777" w:rsidR="00906988" w:rsidRPr="00906988" w:rsidRDefault="00906988" w:rsidP="00906988">
      <w:pPr>
        <w:overflowPunct w:val="0"/>
        <w:autoSpaceDE w:val="0"/>
        <w:autoSpaceDN w:val="0"/>
        <w:adjustRightInd w:val="0"/>
        <w:spacing w:after="0" w:line="240" w:lineRule="auto"/>
        <w:contextualSpacing/>
        <w:jc w:val="both"/>
        <w:textAlignment w:val="baseline"/>
        <w:rPr>
          <w:rFonts w:ascii="Tahoma" w:hAnsi="Tahoma" w:cs="Tahoma"/>
          <w:b/>
          <w:color w:val="FF0000"/>
          <w:szCs w:val="20"/>
        </w:rPr>
      </w:pPr>
    </w:p>
    <w:p w14:paraId="4EB65FE4" w14:textId="2EF18D08" w:rsidR="00172B8D" w:rsidRPr="00FC259A" w:rsidRDefault="00F6073F" w:rsidP="0057040C">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00172B8D" w:rsidRPr="00FC259A">
        <w:rPr>
          <w:rFonts w:ascii="Tahoma" w:eastAsia="Times New Roman" w:hAnsi="Tahoma" w:cs="Tahoma"/>
          <w:szCs w:val="20"/>
        </w:rPr>
        <w:t>.</w:t>
      </w:r>
    </w:p>
    <w:permEnd w:id="2066620814"/>
    <w:p w14:paraId="7472B423" w14:textId="610F2431" w:rsidR="00BA459B" w:rsidRPr="00FC259A" w:rsidRDefault="00716155" w:rsidP="0057040C">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xml:space="preserve">; </w:t>
      </w:r>
      <w:permStart w:id="369301775" w:edGrp="everyone"/>
      <w:r w:rsidRPr="00FC259A">
        <w:rPr>
          <w:rFonts w:ascii="Tahoma" w:eastAsia="Times New Roman" w:hAnsi="Tahoma" w:cs="Tahoma"/>
          <w:szCs w:val="20"/>
        </w:rPr>
        <w:t xml:space="preserve">б) получения </w:t>
      </w:r>
      <w:r w:rsidR="00E31764" w:rsidRPr="00FC259A">
        <w:rPr>
          <w:rFonts w:ascii="Tahoma" w:eastAsia="Times New Roman" w:hAnsi="Tahoma" w:cs="Tahoma"/>
          <w:szCs w:val="20"/>
        </w:rPr>
        <w:t>Исполнителем</w:t>
      </w:r>
      <w:r w:rsidRPr="00FC259A">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End w:id="369301775"/>
      <w:r w:rsidRPr="00FC259A">
        <w:rPr>
          <w:rFonts w:ascii="Tahoma" w:eastAsia="Times New Roman" w:hAnsi="Tahoma" w:cs="Tahoma"/>
          <w:szCs w:val="20"/>
        </w:rPr>
        <w:t>.</w:t>
      </w:r>
    </w:p>
    <w:p w14:paraId="05217EF5" w14:textId="7C1895E9" w:rsidR="00305D5E" w:rsidRPr="00461A7D" w:rsidRDefault="00305D5E" w:rsidP="00305D5E">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sidRPr="00305D5E">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permStart w:id="78340686" w:edGrp="everyone"/>
      <w:r w:rsidRPr="00461A7D">
        <w:rPr>
          <w:rFonts w:ascii="Tahoma" w:eastAsia="Times New Roman" w:hAnsi="Tahoma" w:cs="Tahoma"/>
          <w:szCs w:val="20"/>
        </w:rPr>
        <w:t>подтвержденного подписанным Сторонами акта сдачи-приемки оказанных услуг</w:t>
      </w:r>
      <w:permEnd w:id="78340686"/>
      <w:r w:rsidRPr="00461A7D">
        <w:rPr>
          <w:rFonts w:ascii="Tahoma" w:eastAsia="Times New Roman" w:hAnsi="Tahoma" w:cs="Tahoma"/>
          <w:szCs w:val="20"/>
        </w:rPr>
        <w:t xml:space="preserve"> </w:t>
      </w:r>
      <w:permStart w:id="866730412" w:edGrp="everyone"/>
      <w:r w:rsidRPr="00461A7D">
        <w:rPr>
          <w:rFonts w:ascii="Tahoma" w:eastAsia="Times New Roman" w:hAnsi="Tahoma" w:cs="Tahoma"/>
          <w:szCs w:val="20"/>
        </w:rPr>
        <w:t xml:space="preserve">и по предоставлению полного комплекта документов, для соответствующего платежа в соответствии с п. 3.1. Договора. </w:t>
      </w:r>
    </w:p>
    <w:p w14:paraId="711022C4" w14:textId="6235EB8B" w:rsidR="00305D5E" w:rsidRPr="00305D5E" w:rsidRDefault="00305D5E" w:rsidP="00305D5E">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sidRPr="00461A7D">
        <w:rPr>
          <w:rFonts w:ascii="Tahoma" w:eastAsia="Times New Roman" w:hAnsi="Tahoma" w:cs="Tahoma"/>
          <w:szCs w:val="20"/>
        </w:rPr>
        <w:t xml:space="preserve">В </w:t>
      </w:r>
      <w:r w:rsidRPr="00305D5E">
        <w:rPr>
          <w:rFonts w:ascii="Tahoma" w:eastAsia="Times New Roman" w:hAnsi="Tahoma" w:cs="Tahoma"/>
          <w:szCs w:val="20"/>
        </w:rPr>
        <w:t>каждом из следующих случаев:</w:t>
      </w:r>
    </w:p>
    <w:p w14:paraId="1312A806" w14:textId="77777777" w:rsidR="00305D5E" w:rsidRPr="00305D5E" w:rsidRDefault="00305D5E" w:rsidP="00305D5E">
      <w:pPr>
        <w:numPr>
          <w:ilvl w:val="0"/>
          <w:numId w:val="1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sidRPr="00305D5E">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4DC4BA88" w14:textId="77777777" w:rsidR="00305D5E" w:rsidRPr="00305D5E" w:rsidRDefault="00305D5E" w:rsidP="00305D5E">
      <w:pPr>
        <w:numPr>
          <w:ilvl w:val="0"/>
          <w:numId w:val="1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sidRPr="00305D5E">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0F34D0C5" w14:textId="77777777" w:rsidR="00305D5E" w:rsidRPr="00305D5E" w:rsidRDefault="00305D5E" w:rsidP="00305D5E">
      <w:pPr>
        <w:numPr>
          <w:ilvl w:val="0"/>
          <w:numId w:val="1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sidRPr="00305D5E">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7839D57A" w14:textId="77777777" w:rsidR="00305D5E" w:rsidRPr="00305D5E" w:rsidRDefault="00305D5E" w:rsidP="00305D5E">
      <w:pPr>
        <w:numPr>
          <w:ilvl w:val="0"/>
          <w:numId w:val="1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sidRPr="00305D5E">
        <w:rPr>
          <w:rFonts w:ascii="Tahoma" w:eastAsia="Times New Roman" w:hAnsi="Tahoma" w:cs="Tahoma"/>
          <w:szCs w:val="20"/>
        </w:rPr>
        <w:t>в случае обнаружения или заявления на результат оказанных Услуг прав третьих лиц;</w:t>
      </w:r>
    </w:p>
    <w:p w14:paraId="5DBFA733" w14:textId="77777777" w:rsidR="00305D5E" w:rsidRPr="00305D5E" w:rsidRDefault="00305D5E" w:rsidP="00305D5E">
      <w:pPr>
        <w:numPr>
          <w:ilvl w:val="0"/>
          <w:numId w:val="12"/>
        </w:numPr>
        <w:tabs>
          <w:tab w:val="left" w:pos="426"/>
        </w:tabs>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Cs w:val="20"/>
        </w:rPr>
      </w:pPr>
      <w:r w:rsidRPr="00305D5E">
        <w:rPr>
          <w:rFonts w:ascii="Tahoma" w:eastAsia="Times New Roman" w:hAnsi="Tahoma" w:cs="Tahoma"/>
          <w:szCs w:val="20"/>
        </w:rPr>
        <w:t xml:space="preserve">в иных случаях, предусмотренных Договором и иными нормативными актами, </w:t>
      </w:r>
    </w:p>
    <w:p w14:paraId="1C7E2F5D" w14:textId="4F91A03F" w:rsidR="00305D5E" w:rsidRPr="00305D5E" w:rsidRDefault="00305D5E" w:rsidP="00305D5E">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r w:rsidRPr="00305D5E">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ermEnd w:id="866730412"/>
    <w:p w14:paraId="224ABEF8" w14:textId="1C04B2A8" w:rsidR="0019212C" w:rsidRPr="00FC259A" w:rsidRDefault="00D21682" w:rsidP="0057040C">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hAnsi="Tahoma" w:cs="Tahoma"/>
          <w:color w:val="000000"/>
          <w:szCs w:val="20"/>
        </w:rPr>
        <w:lastRenderedPageBreak/>
        <w:t xml:space="preserve">Стороны ежеквартально производят сверку расчетов. Результаты расчетов </w:t>
      </w:r>
      <w:r w:rsidR="00547EF0" w:rsidRPr="00FC259A">
        <w:rPr>
          <w:rFonts w:ascii="Tahoma" w:hAnsi="Tahoma" w:cs="Tahoma"/>
          <w:color w:val="000000"/>
          <w:szCs w:val="20"/>
        </w:rPr>
        <w:t>С</w:t>
      </w:r>
      <w:r w:rsidRPr="00FC259A">
        <w:rPr>
          <w:rFonts w:ascii="Tahoma" w:hAnsi="Tahoma" w:cs="Tahoma"/>
          <w:color w:val="000000"/>
          <w:szCs w:val="20"/>
        </w:rPr>
        <w:t xml:space="preserve">тороны оформляют актом и направляют в адрес Заказчика </w:t>
      </w:r>
      <w:permStart w:id="1627876067" w:edGrp="everyone"/>
      <w:r w:rsidRPr="00FC259A">
        <w:rPr>
          <w:rFonts w:ascii="Tahoma" w:hAnsi="Tahoma" w:cs="Tahoma"/>
          <w:color w:val="000000"/>
          <w:szCs w:val="20"/>
        </w:rPr>
        <w:t>до 10 числа месяца следующего за окончанием квартала.</w:t>
      </w:r>
      <w:permEnd w:id="1627876067"/>
    </w:p>
    <w:p w14:paraId="288CF255" w14:textId="77777777" w:rsidR="00DD1488" w:rsidRPr="00FC259A" w:rsidRDefault="00DD1488" w:rsidP="0057040C">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Обязанности Исполнителя по предоставлению информации</w:t>
      </w:r>
    </w:p>
    <w:p w14:paraId="4239703C" w14:textId="1F3D5B2E" w:rsidR="000435A1" w:rsidRPr="00FC259A" w:rsidRDefault="000435A1" w:rsidP="0057040C">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Исполнитель обязуется </w:t>
      </w:r>
      <w:permStart w:id="1619752810" w:edGrp="everyone"/>
      <w:r w:rsidRPr="00FC259A">
        <w:rPr>
          <w:rFonts w:ascii="Tahoma" w:eastAsia="Times New Roman" w:hAnsi="Tahoma" w:cs="Tahoma"/>
          <w:i/>
          <w:szCs w:val="20"/>
        </w:rPr>
        <w:t xml:space="preserve">в течение </w:t>
      </w:r>
      <w:r w:rsidR="00961709">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w:t>
      </w:r>
      <w:permEnd w:id="1619752810"/>
      <w:r w:rsidRPr="00FC259A">
        <w:rPr>
          <w:rFonts w:ascii="Tahoma" w:eastAsia="Times New Roman" w:hAnsi="Tahoma" w:cs="Tahoma"/>
          <w:szCs w:val="20"/>
        </w:rPr>
        <w:t>, предоставлять Заказчику следующую информацию:</w:t>
      </w:r>
      <w:permStart w:id="1826293625" w:edGrp="everyone"/>
    </w:p>
    <w:p w14:paraId="309380F8" w14:textId="77777777" w:rsidR="00DD1488" w:rsidRPr="00FC259A" w:rsidRDefault="00DD1488" w:rsidP="00FC259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25C77566" w14:textId="77777777" w:rsidR="00DD1488" w:rsidRPr="00FC259A" w:rsidRDefault="00DD1488" w:rsidP="00FC259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1826293625"/>
    <w:p w14:paraId="6FEF9295" w14:textId="77777777" w:rsidR="00DD1488" w:rsidRPr="0057040C" w:rsidRDefault="00DD1488" w:rsidP="00FC259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54D757BD" w14:textId="77777777" w:rsidR="00DD1488" w:rsidRPr="0057040C" w:rsidRDefault="00DD1488" w:rsidP="00FC259A">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644DC001" w14:textId="77777777" w:rsidR="00DD1488" w:rsidRPr="0057040C" w:rsidRDefault="00DD1488" w:rsidP="0057040C">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15CBD81B" w14:textId="2C0923F9" w:rsidR="00DD1488" w:rsidRPr="0057040C" w:rsidRDefault="00DD1488" w:rsidP="0057040C">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 xml:space="preserve">Обязанности, указанные в </w:t>
      </w:r>
      <w:r w:rsidR="00E458CD" w:rsidRPr="0057040C">
        <w:rPr>
          <w:rFonts w:ascii="Tahoma" w:eastAsia="Times New Roman" w:hAnsi="Tahoma" w:cs="Tahoma"/>
          <w:szCs w:val="20"/>
        </w:rPr>
        <w:t>п.3.</w:t>
      </w:r>
      <w:permStart w:id="1635148745" w:edGrp="everyone"/>
      <w:r w:rsidR="001A1863">
        <w:rPr>
          <w:rFonts w:ascii="Tahoma" w:eastAsia="Times New Roman" w:hAnsi="Tahoma" w:cs="Tahoma"/>
          <w:szCs w:val="20"/>
        </w:rPr>
        <w:t>7</w:t>
      </w:r>
      <w:r w:rsidRPr="0057040C">
        <w:rPr>
          <w:rFonts w:ascii="Tahoma" w:eastAsia="Times New Roman" w:hAnsi="Tahoma" w:cs="Tahoma"/>
          <w:szCs w:val="20"/>
        </w:rPr>
        <w:t xml:space="preserve">. </w:t>
      </w:r>
      <w:permEnd w:id="1635148745"/>
      <w:r w:rsidRPr="0057040C">
        <w:rPr>
          <w:rFonts w:ascii="Tahoma" w:eastAsia="Times New Roman" w:hAnsi="Tahoma" w:cs="Tahoma"/>
          <w:szCs w:val="20"/>
        </w:rPr>
        <w:t>Договора, сохраняются за Исполнителем после окончания срока действия Договора в отношении услуг, оказанных по Договору</w:t>
      </w:r>
    </w:p>
    <w:p w14:paraId="482E534F" w14:textId="77777777" w:rsidR="003738C3" w:rsidRPr="0057040C" w:rsidRDefault="003738C3" w:rsidP="0057040C">
      <w:pPr>
        <w:pStyle w:val="afffa"/>
        <w:numPr>
          <w:ilvl w:val="2"/>
          <w:numId w:val="8"/>
        </w:numPr>
        <w:spacing w:after="0" w:line="240" w:lineRule="auto"/>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343ECCD3" w14:textId="77777777" w:rsidR="005347A6" w:rsidRPr="0057040C" w:rsidRDefault="003738C3" w:rsidP="0057040C">
      <w:pPr>
        <w:pStyle w:val="afffa"/>
        <w:numPr>
          <w:ilvl w:val="1"/>
          <w:numId w:val="8"/>
        </w:numPr>
        <w:spacing w:after="0" w:line="240" w:lineRule="auto"/>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1861500837" w:edGrp="everyone"/>
      <w:r w:rsidRPr="0057040C">
        <w:rPr>
          <w:rFonts w:ascii="Tahoma" w:eastAsia="Times New Roman" w:hAnsi="Tahoma" w:cs="Tahoma"/>
          <w:szCs w:val="20"/>
        </w:rPr>
        <w:t xml:space="preserve">ст.395 </w:t>
      </w:r>
      <w:permEnd w:id="1861500837"/>
      <w:r w:rsidRPr="0057040C">
        <w:rPr>
          <w:rFonts w:ascii="Tahoma" w:eastAsia="Times New Roman" w:hAnsi="Tahoma" w:cs="Tahoma"/>
          <w:szCs w:val="20"/>
        </w:rPr>
        <w:t>Гражданского кодекса Российской Федерации, процентов за пользование чужими денежными средствами, неустоек, пеней и иных финансовых санкций.</w:t>
      </w:r>
    </w:p>
    <w:p w14:paraId="68448D4C" w14:textId="77777777" w:rsidR="00FA29A2" w:rsidRPr="00FC259A" w:rsidRDefault="00F03D14" w:rsidP="00FC259A">
      <w:pPr>
        <w:pStyle w:val="afffa"/>
        <w:spacing w:after="0" w:line="240" w:lineRule="auto"/>
        <w:ind w:left="0"/>
        <w:rPr>
          <w:rFonts w:ascii="Tahoma" w:hAnsi="Tahoma" w:cs="Tahoma"/>
          <w:bCs/>
          <w:color w:val="000000" w:themeColor="text1"/>
          <w:szCs w:val="20"/>
        </w:rPr>
      </w:pPr>
      <w:r w:rsidRPr="00FC259A">
        <w:rPr>
          <w:rFonts w:ascii="Tahoma" w:hAnsi="Tahoma" w:cs="Tahoma"/>
          <w:bCs/>
          <w:color w:val="000000" w:themeColor="text1"/>
          <w:szCs w:val="20"/>
        </w:rPr>
        <w:t xml:space="preserve"> </w:t>
      </w:r>
    </w:p>
    <w:p w14:paraId="28ED83DD"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 xml:space="preserve">Срок оказания </w:t>
      </w:r>
      <w:r w:rsidR="00DF488B" w:rsidRPr="00FC259A">
        <w:rPr>
          <w:rFonts w:ascii="Tahoma" w:hAnsi="Tahoma" w:cs="Tahoma"/>
          <w:bCs w:val="0"/>
          <w:color w:val="000000" w:themeColor="text1"/>
          <w:sz w:val="20"/>
          <w:szCs w:val="20"/>
        </w:rPr>
        <w:t>Услуг</w:t>
      </w:r>
    </w:p>
    <w:p w14:paraId="3AE8744D" w14:textId="77777777" w:rsidR="00283E00" w:rsidRPr="00FC259A" w:rsidRDefault="00283E00" w:rsidP="00FC259A">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Cs w:val="20"/>
        </w:rPr>
      </w:pPr>
      <w:r w:rsidRPr="00FC259A">
        <w:rPr>
          <w:rFonts w:ascii="Tahoma" w:hAnsi="Tahoma" w:cs="Tahoma"/>
          <w:szCs w:val="20"/>
        </w:rPr>
        <w:t>Сроки оказания Услуг:</w:t>
      </w:r>
    </w:p>
    <w:p w14:paraId="2ADC4968" w14:textId="2DC7B954" w:rsidR="00D16E9A" w:rsidRPr="00FC259A" w:rsidRDefault="00283E00" w:rsidP="00FC259A">
      <w:pPr>
        <w:shd w:val="clear" w:color="auto" w:fill="FFFFFF"/>
        <w:tabs>
          <w:tab w:val="num" w:pos="851"/>
        </w:tabs>
        <w:spacing w:after="0" w:line="240" w:lineRule="auto"/>
        <w:jc w:val="both"/>
        <w:rPr>
          <w:rFonts w:ascii="Tahoma" w:hAnsi="Tahoma" w:cs="Tahoma"/>
          <w:szCs w:val="20"/>
        </w:rPr>
      </w:pPr>
      <w:permStart w:id="1992061922" w:edGrp="everyone"/>
      <w:r w:rsidRPr="00FC259A">
        <w:rPr>
          <w:rFonts w:ascii="Tahoma" w:hAnsi="Tahoma" w:cs="Tahoma"/>
          <w:szCs w:val="20"/>
        </w:rPr>
        <w:t xml:space="preserve">Общий срок оказания Услуг с </w:t>
      </w:r>
      <w:bookmarkStart w:id="3" w:name="Начало_выполнения_работ"/>
      <w:r w:rsidR="00961709">
        <w:rPr>
          <w:rFonts w:ascii="Tahoma" w:hAnsi="Tahoma" w:cs="Tahoma"/>
          <w:szCs w:val="20"/>
        </w:rPr>
        <w:t>«01</w:t>
      </w:r>
      <w:r w:rsidRPr="00FC259A">
        <w:rPr>
          <w:rFonts w:ascii="Tahoma" w:hAnsi="Tahoma" w:cs="Tahoma"/>
          <w:szCs w:val="20"/>
        </w:rPr>
        <w:t xml:space="preserve">» </w:t>
      </w:r>
      <w:r w:rsidR="00961709">
        <w:rPr>
          <w:rFonts w:ascii="Tahoma" w:hAnsi="Tahoma" w:cs="Tahoma"/>
          <w:szCs w:val="20"/>
        </w:rPr>
        <w:t>января</w:t>
      </w:r>
      <w:r w:rsidRPr="00FC259A">
        <w:rPr>
          <w:rFonts w:ascii="Tahoma" w:hAnsi="Tahoma" w:cs="Tahoma"/>
          <w:szCs w:val="20"/>
        </w:rPr>
        <w:t xml:space="preserve"> 20</w:t>
      </w:r>
      <w:r w:rsidR="00961709">
        <w:rPr>
          <w:rFonts w:ascii="Tahoma" w:hAnsi="Tahoma" w:cs="Tahoma"/>
          <w:szCs w:val="20"/>
        </w:rPr>
        <w:t>26</w:t>
      </w:r>
      <w:r w:rsidRPr="00FC259A">
        <w:rPr>
          <w:rFonts w:ascii="Tahoma" w:hAnsi="Tahoma" w:cs="Tahoma"/>
          <w:szCs w:val="20"/>
        </w:rPr>
        <w:t xml:space="preserve"> г.</w:t>
      </w:r>
      <w:bookmarkEnd w:id="3"/>
      <w:r w:rsidRPr="00FC259A">
        <w:rPr>
          <w:rFonts w:ascii="Tahoma" w:hAnsi="Tahoma" w:cs="Tahoma"/>
          <w:bCs/>
          <w:szCs w:val="20"/>
        </w:rPr>
        <w:t xml:space="preserve"> </w:t>
      </w:r>
      <w:r w:rsidRPr="00FC259A">
        <w:rPr>
          <w:rFonts w:ascii="Tahoma" w:hAnsi="Tahoma" w:cs="Tahoma"/>
          <w:szCs w:val="20"/>
        </w:rPr>
        <w:t xml:space="preserve"> по </w:t>
      </w:r>
      <w:bookmarkStart w:id="4" w:name="Окончание_выполнения_работ"/>
      <w:r w:rsidRPr="00FC259A">
        <w:rPr>
          <w:rFonts w:ascii="Tahoma" w:hAnsi="Tahoma" w:cs="Tahoma"/>
          <w:szCs w:val="20"/>
        </w:rPr>
        <w:t>«</w:t>
      </w:r>
      <w:r w:rsidR="00961709">
        <w:rPr>
          <w:rFonts w:ascii="Tahoma" w:hAnsi="Tahoma" w:cs="Tahoma"/>
          <w:szCs w:val="20"/>
        </w:rPr>
        <w:t>31</w:t>
      </w:r>
      <w:r w:rsidRPr="00FC259A">
        <w:rPr>
          <w:rFonts w:ascii="Tahoma" w:hAnsi="Tahoma" w:cs="Tahoma"/>
          <w:szCs w:val="20"/>
        </w:rPr>
        <w:t>»</w:t>
      </w:r>
      <w:r w:rsidR="00961709">
        <w:rPr>
          <w:rFonts w:ascii="Tahoma" w:hAnsi="Tahoma" w:cs="Tahoma"/>
          <w:szCs w:val="20"/>
        </w:rPr>
        <w:t xml:space="preserve"> декабря</w:t>
      </w:r>
      <w:r w:rsidRPr="00FC259A">
        <w:rPr>
          <w:rFonts w:ascii="Tahoma" w:hAnsi="Tahoma" w:cs="Tahoma"/>
          <w:szCs w:val="20"/>
        </w:rPr>
        <w:t xml:space="preserve"> 20</w:t>
      </w:r>
      <w:r w:rsidR="00961709">
        <w:rPr>
          <w:rFonts w:ascii="Tahoma" w:hAnsi="Tahoma" w:cs="Tahoma"/>
          <w:szCs w:val="20"/>
        </w:rPr>
        <w:t xml:space="preserve">26 </w:t>
      </w:r>
      <w:r w:rsidRPr="00FC259A">
        <w:rPr>
          <w:rFonts w:ascii="Tahoma" w:hAnsi="Tahoma" w:cs="Tahoma"/>
          <w:szCs w:val="20"/>
        </w:rPr>
        <w:t>г.</w:t>
      </w:r>
      <w:bookmarkEnd w:id="4"/>
      <w:r w:rsidR="00D8025E" w:rsidRPr="00FC259A">
        <w:rPr>
          <w:rFonts w:ascii="Tahoma" w:hAnsi="Tahoma" w:cs="Tahoma"/>
          <w:szCs w:val="20"/>
        </w:rPr>
        <w:t xml:space="preserve"> (включительно)</w:t>
      </w:r>
    </w:p>
    <w:permEnd w:id="1992061922"/>
    <w:p w14:paraId="1AAFC44A" w14:textId="6EF2B140" w:rsidR="00283E00" w:rsidRPr="00FC259A" w:rsidRDefault="00283E00" w:rsidP="00FC259A">
      <w:pPr>
        <w:widowControl w:val="0"/>
        <w:numPr>
          <w:ilvl w:val="1"/>
          <w:numId w:val="5"/>
        </w:numPr>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Услуги по настоящему Договору должны быть начаты, произведены и завершены в соответствии со сроками указанными в</w:t>
      </w:r>
      <w:r w:rsidR="00D16E9A" w:rsidRPr="00FC259A">
        <w:rPr>
          <w:rFonts w:ascii="Tahoma" w:hAnsi="Tahoma" w:cs="Tahoma"/>
          <w:szCs w:val="20"/>
        </w:rPr>
        <w:t xml:space="preserve"> пункте 4.1 настоящего Договора </w:t>
      </w:r>
      <w:permStart w:id="202001723" w:edGrp="everyone"/>
      <w:r w:rsidR="00BE7C99">
        <w:rPr>
          <w:rFonts w:ascii="Tahoma" w:hAnsi="Tahoma" w:cs="Tahoma"/>
          <w:szCs w:val="20"/>
        </w:rPr>
        <w:t>.</w:t>
      </w:r>
    </w:p>
    <w:p w14:paraId="640A1655" w14:textId="17C2C2D1" w:rsidR="00283E00" w:rsidRPr="00FC259A" w:rsidRDefault="00283E00" w:rsidP="00FC259A">
      <w:pPr>
        <w:widowControl w:val="0"/>
        <w:numPr>
          <w:ilvl w:val="1"/>
          <w:numId w:val="5"/>
        </w:numPr>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i/>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Pr="00FC259A">
        <w:rPr>
          <w:rFonts w:ascii="Tahoma" w:hAnsi="Tahoma" w:cs="Tahoma"/>
          <w:szCs w:val="20"/>
        </w:rPr>
        <w:t>.</w:t>
      </w:r>
    </w:p>
    <w:permEnd w:id="202001723"/>
    <w:p w14:paraId="7207B7B5" w14:textId="77777777" w:rsidR="00283E00" w:rsidRPr="00FC259A" w:rsidRDefault="00283E00" w:rsidP="00FC259A">
      <w:pPr>
        <w:widowControl w:val="0"/>
        <w:numPr>
          <w:ilvl w:val="1"/>
          <w:numId w:val="5"/>
        </w:numPr>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2D1F8C1F" w14:textId="77777777" w:rsidR="00283E00" w:rsidRPr="00FC259A" w:rsidRDefault="00283E00" w:rsidP="00FC259A">
      <w:pPr>
        <w:pStyle w:val="afffd"/>
        <w:tabs>
          <w:tab w:val="num" w:pos="851"/>
        </w:tabs>
        <w:spacing w:after="0"/>
        <w:jc w:val="both"/>
        <w:rPr>
          <w:rFonts w:ascii="Tahoma" w:hAnsi="Tahoma" w:cs="Tahoma"/>
        </w:rPr>
      </w:pPr>
      <w:r w:rsidRPr="00FC259A">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2E4F545C" w14:textId="77777777" w:rsidR="00905285" w:rsidRPr="00FC259A" w:rsidRDefault="00905285" w:rsidP="00FC259A">
      <w:pPr>
        <w:pStyle w:val="30"/>
        <w:keepNext w:val="0"/>
        <w:keepLines w:val="0"/>
        <w:widowControl w:val="0"/>
        <w:spacing w:before="0" w:line="240" w:lineRule="auto"/>
        <w:contextualSpacing/>
        <w:rPr>
          <w:rFonts w:ascii="Tahoma" w:hAnsi="Tahoma" w:cs="Tahoma"/>
          <w:bCs w:val="0"/>
          <w:color w:val="000000" w:themeColor="text1"/>
          <w:sz w:val="20"/>
          <w:szCs w:val="20"/>
        </w:rPr>
      </w:pPr>
    </w:p>
    <w:p w14:paraId="346411C2" w14:textId="77777777" w:rsidR="001E217B" w:rsidRPr="00FC259A" w:rsidRDefault="008A75F1"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Порядок оказания Услуг</w:t>
      </w:r>
      <w:r w:rsidR="00337D18" w:rsidRPr="00FC259A">
        <w:rPr>
          <w:rFonts w:ascii="Tahoma" w:hAnsi="Tahoma" w:cs="Tahoma"/>
          <w:bCs w:val="0"/>
          <w:color w:val="000000" w:themeColor="text1"/>
          <w:sz w:val="20"/>
          <w:szCs w:val="20"/>
        </w:rPr>
        <w:t xml:space="preserve">. </w:t>
      </w:r>
      <w:r w:rsidR="00283E00" w:rsidRPr="00FC259A">
        <w:rPr>
          <w:rFonts w:ascii="Tahoma" w:hAnsi="Tahoma" w:cs="Tahoma"/>
          <w:bCs w:val="0"/>
          <w:color w:val="000000" w:themeColor="text1"/>
          <w:sz w:val="20"/>
          <w:szCs w:val="20"/>
        </w:rPr>
        <w:t>Приемка О</w:t>
      </w:r>
      <w:r w:rsidR="00DD26EB" w:rsidRPr="00FC259A">
        <w:rPr>
          <w:rFonts w:ascii="Tahoma" w:hAnsi="Tahoma" w:cs="Tahoma"/>
          <w:bCs w:val="0"/>
          <w:color w:val="000000" w:themeColor="text1"/>
          <w:sz w:val="20"/>
          <w:szCs w:val="20"/>
        </w:rPr>
        <w:t>казанных Услуг</w:t>
      </w:r>
    </w:p>
    <w:p w14:paraId="7E0A0C20" w14:textId="6DC35878" w:rsidR="0006651A" w:rsidRPr="00FC259A" w:rsidRDefault="0006651A" w:rsidP="00FC259A">
      <w:pPr>
        <w:widowControl w:val="0"/>
        <w:numPr>
          <w:ilvl w:val="1"/>
          <w:numId w:val="5"/>
        </w:numPr>
        <w:shd w:val="clear" w:color="auto" w:fill="FFFFFF"/>
        <w:tabs>
          <w:tab w:val="clear" w:pos="1866"/>
          <w:tab w:val="num" w:pos="284"/>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b/>
          <w:szCs w:val="20"/>
        </w:rPr>
        <w:t>Порядок Оказания Услуг</w:t>
      </w:r>
      <w:permStart w:id="1186167998" w:edGrp="everyone"/>
      <w:permEnd w:id="1186167998"/>
    </w:p>
    <w:p w14:paraId="628020DB" w14:textId="043E3EBD" w:rsidR="0006651A" w:rsidRPr="0057040C" w:rsidRDefault="0006651A" w:rsidP="0057040C">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permStart w:id="4983174" w:edGrp="everyone"/>
      <w:r w:rsidRPr="00FC259A">
        <w:rPr>
          <w:rFonts w:ascii="Tahoma" w:hAnsi="Tahoma" w:cs="Tahoma"/>
          <w:szCs w:val="20"/>
        </w:rPr>
        <w:t xml:space="preserve"> </w:t>
      </w:r>
      <w:r w:rsidRPr="00FC259A">
        <w:rPr>
          <w:rFonts w:ascii="Tahoma" w:eastAsia="Microsoft Sans Serif" w:hAnsi="Tahoma" w:cs="Tahoma"/>
          <w:szCs w:val="20"/>
        </w:rPr>
        <w:t xml:space="preserve">Взаимоотношения сторон по организации охраны Объекта регулируются </w:t>
      </w:r>
      <w:r w:rsidR="006E2F98" w:rsidRPr="00FC259A">
        <w:rPr>
          <w:rFonts w:ascii="Tahoma" w:hAnsi="Tahoma" w:cs="Tahoma"/>
          <w:szCs w:val="20"/>
        </w:rPr>
        <w:t>Законом РФ от 11.03.1992 №</w:t>
      </w:r>
      <w:r w:rsidR="006E2F98" w:rsidRPr="0057040C">
        <w:rPr>
          <w:rFonts w:ascii="Tahoma" w:hAnsi="Tahoma" w:cs="Tahoma"/>
          <w:szCs w:val="20"/>
        </w:rPr>
        <w:t xml:space="preserve">2487-1 «О частной детективной и охранной деятельности в Российской Федерации», Федеральным законом от 21.07.2011 (ред от 14.10.2014) №256-ФЗ «О безопасности объектов топливно-энергетического комплекса», Федерального закона от 13.12.1996 (ред. От 13.07.2015) №150-ФЗ «Об оружии», иными </w:t>
      </w:r>
      <w:r w:rsidRPr="0057040C">
        <w:rPr>
          <w:rFonts w:ascii="Tahoma" w:eastAsia="Microsoft Sans Serif" w:hAnsi="Tahoma" w:cs="Tahoma"/>
          <w:szCs w:val="20"/>
        </w:rPr>
        <w:t xml:space="preserve">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w:t>
      </w:r>
      <w:r w:rsidR="003B2ECB">
        <w:rPr>
          <w:rFonts w:ascii="Tahoma" w:eastAsia="Microsoft Sans Serif" w:hAnsi="Tahoma" w:cs="Tahoma"/>
          <w:szCs w:val="20"/>
        </w:rPr>
        <w:t xml:space="preserve">Саратовского </w:t>
      </w:r>
      <w:r w:rsidRPr="0057040C">
        <w:rPr>
          <w:rFonts w:ascii="Tahoma" w:eastAsia="Microsoft Sans Serif" w:hAnsi="Tahoma" w:cs="Tahoma"/>
          <w:szCs w:val="20"/>
        </w:rPr>
        <w:t xml:space="preserve">филиала </w:t>
      </w:r>
      <w:r w:rsidR="003B2ECB">
        <w:rPr>
          <w:rFonts w:ascii="Tahoma" w:eastAsia="Microsoft Sans Serif" w:hAnsi="Tahoma" w:cs="Tahoma"/>
          <w:szCs w:val="20"/>
        </w:rPr>
        <w:t xml:space="preserve">АО </w:t>
      </w:r>
      <w:r w:rsidRPr="0057040C">
        <w:rPr>
          <w:rFonts w:ascii="Tahoma" w:eastAsia="Microsoft Sans Serif" w:hAnsi="Tahoma" w:cs="Tahoma"/>
          <w:szCs w:val="20"/>
        </w:rPr>
        <w:t>«</w:t>
      </w:r>
      <w:r w:rsidR="003B2ECB">
        <w:rPr>
          <w:rFonts w:ascii="Tahoma" w:eastAsia="Microsoft Sans Serif" w:hAnsi="Tahoma" w:cs="Tahoma"/>
          <w:szCs w:val="20"/>
        </w:rPr>
        <w:t>ЭнергосбыТ Плюс</w:t>
      </w:r>
      <w:r w:rsidRPr="0057040C">
        <w:rPr>
          <w:rFonts w:ascii="Tahoma" w:eastAsia="Microsoft Sans Serif" w:hAnsi="Tahoma" w:cs="Tahoma"/>
          <w:szCs w:val="20"/>
        </w:rPr>
        <w:t>»,  утвержденного</w:t>
      </w:r>
      <w:r w:rsidR="006E2F98" w:rsidRPr="0057040C">
        <w:rPr>
          <w:rFonts w:ascii="Tahoma" w:eastAsia="Microsoft Sans Serif" w:hAnsi="Tahoma" w:cs="Tahoma"/>
          <w:szCs w:val="20"/>
        </w:rPr>
        <w:t xml:space="preserve"> Заказчиком, а также настоящим Д</w:t>
      </w:r>
      <w:r w:rsidRPr="0057040C">
        <w:rPr>
          <w:rFonts w:ascii="Tahoma" w:eastAsia="Microsoft Sans Serif" w:hAnsi="Tahoma" w:cs="Tahoma"/>
          <w:szCs w:val="20"/>
        </w:rPr>
        <w:t>оговором.</w:t>
      </w:r>
    </w:p>
    <w:p w14:paraId="68796DDD" w14:textId="423A9538" w:rsidR="0006651A" w:rsidRPr="0057040C" w:rsidRDefault="0006651A" w:rsidP="0057040C">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eastAsia="Microsoft Sans Serif" w:hAnsi="Tahoma" w:cs="Tahoma"/>
          <w:szCs w:val="20"/>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w:t>
      </w:r>
      <w:r w:rsidR="003B2ECB">
        <w:rPr>
          <w:rFonts w:ascii="Tahoma" w:eastAsia="Microsoft Sans Serif" w:hAnsi="Tahoma" w:cs="Tahoma"/>
          <w:szCs w:val="20"/>
        </w:rPr>
        <w:t xml:space="preserve"> Саратовского</w:t>
      </w:r>
      <w:r w:rsidRPr="0057040C">
        <w:rPr>
          <w:rFonts w:ascii="Tahoma" w:eastAsia="Microsoft Sans Serif" w:hAnsi="Tahoma" w:cs="Tahoma"/>
          <w:szCs w:val="20"/>
        </w:rPr>
        <w:t xml:space="preserve"> филиала</w:t>
      </w:r>
      <w:r w:rsidR="003B2ECB">
        <w:rPr>
          <w:rFonts w:ascii="Tahoma" w:eastAsia="Microsoft Sans Serif" w:hAnsi="Tahoma" w:cs="Tahoma"/>
          <w:szCs w:val="20"/>
        </w:rPr>
        <w:t xml:space="preserve"> АО</w:t>
      </w:r>
      <w:r w:rsidRPr="0057040C">
        <w:rPr>
          <w:rFonts w:ascii="Tahoma" w:eastAsia="Microsoft Sans Serif" w:hAnsi="Tahoma" w:cs="Tahoma"/>
          <w:szCs w:val="20"/>
        </w:rPr>
        <w:t xml:space="preserve"> «</w:t>
      </w:r>
      <w:r w:rsidR="003B2ECB">
        <w:rPr>
          <w:rFonts w:ascii="Tahoma" w:eastAsia="Microsoft Sans Serif" w:hAnsi="Tahoma" w:cs="Tahoma"/>
          <w:szCs w:val="20"/>
        </w:rPr>
        <w:t>ЭнергосбыТ Плюс</w:t>
      </w:r>
      <w:r w:rsidRPr="0057040C">
        <w:rPr>
          <w:rFonts w:ascii="Tahoma" w:eastAsia="Microsoft Sans Serif" w:hAnsi="Tahoma" w:cs="Tahoma"/>
          <w:szCs w:val="20"/>
        </w:rPr>
        <w:t>», а обеспечение возлагается на Исполнителя.</w:t>
      </w:r>
    </w:p>
    <w:p w14:paraId="15789E3D" w14:textId="2FDD214A" w:rsidR="0006651A" w:rsidRPr="0057040C" w:rsidRDefault="00BD6864" w:rsidP="00BD6864">
      <w:pPr>
        <w:pStyle w:val="afffa"/>
        <w:widowControl w:val="0"/>
        <w:numPr>
          <w:ilvl w:val="0"/>
          <w:numId w:val="13"/>
        </w:numPr>
        <w:spacing w:after="0" w:line="240" w:lineRule="auto"/>
        <w:ind w:left="0" w:firstLine="0"/>
        <w:jc w:val="both"/>
        <w:rPr>
          <w:rFonts w:ascii="Tahoma" w:hAnsi="Tahoma" w:cs="Tahoma"/>
          <w:szCs w:val="20"/>
        </w:rPr>
      </w:pPr>
      <w:r w:rsidRPr="00BD6864">
        <w:rPr>
          <w:rFonts w:ascii="Tahoma" w:eastAsia="Microsoft Sans Serif" w:hAnsi="Tahoma" w:cs="Tahoma"/>
          <w:szCs w:val="20"/>
        </w:rPr>
        <w:t>«Расчёт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w:t>
      </w:r>
      <w:r w:rsidR="003B2ECB">
        <w:rPr>
          <w:rFonts w:ascii="Tahoma" w:eastAsia="Microsoft Sans Serif" w:hAnsi="Tahoma" w:cs="Tahoma"/>
          <w:szCs w:val="20"/>
        </w:rPr>
        <w:t>.</w:t>
      </w:r>
    </w:p>
    <w:p w14:paraId="313CE132" w14:textId="289BCF07" w:rsidR="007C5246" w:rsidRPr="0057040C" w:rsidRDefault="007C5246" w:rsidP="0057040C">
      <w:pPr>
        <w:pStyle w:val="afffa"/>
        <w:widowControl w:val="0"/>
        <w:numPr>
          <w:ilvl w:val="0"/>
          <w:numId w:val="13"/>
        </w:numPr>
        <w:tabs>
          <w:tab w:val="num" w:pos="284"/>
        </w:tabs>
        <w:spacing w:after="0" w:line="240" w:lineRule="auto"/>
        <w:ind w:left="0" w:firstLine="0"/>
        <w:jc w:val="both"/>
        <w:rPr>
          <w:rFonts w:ascii="Tahoma" w:hAnsi="Tahoma" w:cs="Tahoma"/>
          <w:szCs w:val="20"/>
        </w:rPr>
      </w:pPr>
      <w:r w:rsidRPr="0057040C">
        <w:rPr>
          <w:rFonts w:ascii="Tahoma" w:hAnsi="Tahoma" w:cs="Tahoma"/>
          <w:szCs w:val="20"/>
        </w:rPr>
        <w:t xml:space="preserve">В течении 10 рабочих дней с момента заключения Договора Стороны создают комиссию из своих </w:t>
      </w:r>
      <w:r w:rsidRPr="0057040C">
        <w:rPr>
          <w:rFonts w:ascii="Tahoma" w:hAnsi="Tahoma" w:cs="Tahoma"/>
          <w:szCs w:val="20"/>
        </w:rPr>
        <w:lastRenderedPageBreak/>
        <w:t xml:space="preserve">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w:t>
      </w:r>
      <w:r w:rsidR="00A57C70">
        <w:rPr>
          <w:rFonts w:ascii="Tahoma" w:hAnsi="Tahoma" w:cs="Tahoma"/>
          <w:szCs w:val="20"/>
        </w:rPr>
        <w:t>инженерно-технических средств охраны (далее –</w:t>
      </w:r>
      <w:r w:rsidRPr="0057040C">
        <w:rPr>
          <w:rFonts w:ascii="Tahoma" w:hAnsi="Tahoma" w:cs="Tahoma"/>
          <w:szCs w:val="20"/>
        </w:rPr>
        <w:t>ИТСО</w:t>
      </w:r>
      <w:r w:rsidR="00A57C70">
        <w:rPr>
          <w:rFonts w:ascii="Tahoma" w:hAnsi="Tahoma" w:cs="Tahoma"/>
          <w:szCs w:val="20"/>
        </w:rPr>
        <w:t>)</w:t>
      </w:r>
      <w:r w:rsidRPr="0057040C">
        <w:rPr>
          <w:rFonts w:ascii="Tahoma" w:hAnsi="Tahoma" w:cs="Tahoma"/>
          <w:szCs w:val="20"/>
        </w:rPr>
        <w:t xml:space="preserve">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w:t>
      </w:r>
      <w:r w:rsidR="006326A4" w:rsidRPr="0057040C">
        <w:rPr>
          <w:rFonts w:ascii="Tahoma" w:hAnsi="Tahoma" w:cs="Tahoma"/>
          <w:szCs w:val="20"/>
        </w:rPr>
        <w:t>кого состояния каждого Объекта</w:t>
      </w:r>
      <w:r w:rsidRPr="0057040C">
        <w:rPr>
          <w:rFonts w:ascii="Tahoma" w:hAnsi="Tahoma" w:cs="Tahoma"/>
          <w:szCs w:val="20"/>
        </w:rPr>
        <w:t>.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14:paraId="47438FED" w14:textId="7A1F1161" w:rsidR="007C5246" w:rsidRPr="0057040C" w:rsidRDefault="00992BE5" w:rsidP="0057040C">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hAnsi="Tahoma" w:cs="Tahoma"/>
          <w:szCs w:val="20"/>
        </w:rPr>
        <w:t>Исполнителем</w:t>
      </w:r>
      <w:r w:rsidR="00921E25" w:rsidRPr="0057040C">
        <w:rPr>
          <w:rFonts w:ascii="Tahoma" w:hAnsi="Tahoma" w:cs="Tahoma"/>
          <w:szCs w:val="20"/>
        </w:rPr>
        <w:t xml:space="preserve"> в течение 7 (семи)</w:t>
      </w:r>
      <w:r w:rsidR="00D8025E" w:rsidRPr="0057040C">
        <w:rPr>
          <w:rFonts w:ascii="Tahoma" w:hAnsi="Tahoma" w:cs="Tahoma"/>
          <w:szCs w:val="20"/>
        </w:rPr>
        <w:t xml:space="preserve"> рабочих дней с момента подписания Договора</w:t>
      </w:r>
      <w:r w:rsidRPr="0057040C">
        <w:rPr>
          <w:rFonts w:ascii="Tahoma" w:hAnsi="Tahoma" w:cs="Tahoma"/>
          <w:szCs w:val="20"/>
        </w:rPr>
        <w:t xml:space="preserve"> составляется План-схема организации охраны </w:t>
      </w:r>
      <w:r w:rsidR="00D8025E" w:rsidRPr="0057040C">
        <w:rPr>
          <w:rFonts w:ascii="Tahoma" w:hAnsi="Tahoma" w:cs="Tahoma"/>
          <w:szCs w:val="20"/>
        </w:rPr>
        <w:t xml:space="preserve">каждого </w:t>
      </w:r>
      <w:r w:rsidRPr="0057040C">
        <w:rPr>
          <w:rFonts w:ascii="Tahoma" w:hAnsi="Tahoma" w:cs="Tahoma"/>
          <w:szCs w:val="20"/>
        </w:rPr>
        <w:t>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Управление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14:paraId="16FB2656" w14:textId="286BCE1C" w:rsidR="005F7CBB" w:rsidRPr="0057040C" w:rsidRDefault="005F7CBB" w:rsidP="0057040C">
      <w:pPr>
        <w:pStyle w:val="afffa"/>
        <w:numPr>
          <w:ilvl w:val="0"/>
          <w:numId w:val="13"/>
        </w:numPr>
        <w:tabs>
          <w:tab w:val="num" w:pos="284"/>
        </w:tabs>
        <w:ind w:left="0" w:firstLine="0"/>
        <w:rPr>
          <w:rFonts w:ascii="Tahoma" w:eastAsia="Microsoft Sans Serif" w:hAnsi="Tahoma" w:cs="Tahoma"/>
          <w:szCs w:val="20"/>
        </w:rPr>
      </w:pPr>
      <w:r w:rsidRPr="0057040C">
        <w:rPr>
          <w:rFonts w:ascii="Tahoma" w:eastAsia="Microsoft Sans Serif" w:hAnsi="Tahoma" w:cs="Tahoma"/>
          <w:szCs w:val="20"/>
        </w:rPr>
        <w:t xml:space="preserve">     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специальными средствами и средствами связи.</w:t>
      </w:r>
    </w:p>
    <w:p w14:paraId="0F40ECE0" w14:textId="0E52E9A0" w:rsidR="005F7CBB" w:rsidRPr="00FC259A" w:rsidRDefault="0006651A" w:rsidP="0057040C">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57040C">
        <w:rPr>
          <w:rFonts w:ascii="Tahoma" w:eastAsia="Microsoft Sans Serif" w:hAnsi="Tahoma" w:cs="Tahoma"/>
          <w:szCs w:val="20"/>
        </w:rPr>
        <w:t xml:space="preserve">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w:t>
      </w:r>
      <w:r w:rsidRPr="00FC259A">
        <w:rPr>
          <w:rFonts w:ascii="Tahoma" w:eastAsia="Microsoft Sans Serif" w:hAnsi="Tahoma" w:cs="Tahoma"/>
          <w:szCs w:val="20"/>
        </w:rPr>
        <w:t>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ermEnd w:id="4983174"/>
    <w:p w14:paraId="6619E378" w14:textId="14EAB672" w:rsidR="0006651A" w:rsidRPr="00FC259A" w:rsidRDefault="0006651A" w:rsidP="0057040C">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Заказчик обязан:</w:t>
      </w:r>
    </w:p>
    <w:p w14:paraId="5DF36909" w14:textId="2CA95AC8" w:rsidR="008A61B4" w:rsidRPr="0057040C" w:rsidRDefault="00224342" w:rsidP="0057040C">
      <w:pPr>
        <w:pStyle w:val="afffa"/>
        <w:widowControl w:val="0"/>
        <w:numPr>
          <w:ilvl w:val="0"/>
          <w:numId w:val="16"/>
        </w:numPr>
        <w:spacing w:after="0" w:line="240" w:lineRule="auto"/>
        <w:ind w:left="0" w:firstLine="0"/>
        <w:jc w:val="both"/>
        <w:rPr>
          <w:rFonts w:ascii="Tahoma" w:hAnsi="Tahoma" w:cs="Tahoma"/>
          <w:b/>
          <w:szCs w:val="20"/>
        </w:rPr>
      </w:pPr>
      <w:r>
        <w:rPr>
          <w:rFonts w:ascii="Tahoma" w:eastAsia="Microsoft Sans Serif" w:hAnsi="Tahoma" w:cs="Tahoma"/>
          <w:szCs w:val="20"/>
        </w:rPr>
        <w:t xml:space="preserve"> </w:t>
      </w:r>
      <w:r w:rsidR="008A61B4" w:rsidRPr="0057040C">
        <w:rPr>
          <w:rFonts w:ascii="Tahoma" w:eastAsia="Microsoft Sans Serif" w:hAnsi="Tahoma" w:cs="Tahoma"/>
          <w:szCs w:val="20"/>
        </w:rPr>
        <w:t>Обеспечить:</w:t>
      </w:r>
    </w:p>
    <w:p w14:paraId="44E92B08" w14:textId="77777777" w:rsidR="008A61B4" w:rsidRPr="0057040C" w:rsidRDefault="008A61B4" w:rsidP="00FC259A">
      <w:pPr>
        <w:spacing w:after="0" w:line="240" w:lineRule="auto"/>
        <w:jc w:val="both"/>
        <w:rPr>
          <w:rFonts w:ascii="Tahoma" w:hAnsi="Tahoma" w:cs="Tahoma"/>
          <w:szCs w:val="20"/>
        </w:rPr>
      </w:pPr>
      <w:permStart w:id="1569408743" w:edGrp="everyone"/>
      <w:r w:rsidRPr="0057040C">
        <w:rPr>
          <w:rFonts w:ascii="Tahoma" w:hAnsi="Tahoma" w:cs="Tahoma"/>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14:paraId="40249FAF" w14:textId="77777777" w:rsidR="008A61B4" w:rsidRPr="0057040C" w:rsidRDefault="008A61B4" w:rsidP="00FC259A">
      <w:pPr>
        <w:spacing w:after="0" w:line="240" w:lineRule="auto"/>
        <w:jc w:val="both"/>
        <w:rPr>
          <w:rFonts w:ascii="Tahoma" w:hAnsi="Tahoma" w:cs="Tahoma"/>
          <w:szCs w:val="20"/>
        </w:rPr>
      </w:pPr>
      <w:r w:rsidRPr="0057040C">
        <w:rPr>
          <w:rFonts w:ascii="Tahoma" w:hAnsi="Tahoma" w:cs="Tahoma"/>
          <w:szCs w:val="20"/>
        </w:rPr>
        <w:t>- оборудование центрального поста на охраняемом Объекте телефонной связью;</w:t>
      </w:r>
    </w:p>
    <w:p w14:paraId="5EBC504F" w14:textId="4E33B0CE" w:rsidR="00B8312A" w:rsidRPr="0057040C" w:rsidRDefault="008A61B4" w:rsidP="00FC259A">
      <w:pPr>
        <w:spacing w:after="0" w:line="240" w:lineRule="auto"/>
        <w:jc w:val="both"/>
        <w:rPr>
          <w:rFonts w:ascii="Tahoma" w:hAnsi="Tahoma" w:cs="Tahoma"/>
          <w:szCs w:val="20"/>
        </w:rPr>
      </w:pPr>
      <w:r w:rsidRPr="0057040C">
        <w:rPr>
          <w:rFonts w:ascii="Tahoma" w:hAnsi="Tahoma" w:cs="Tahoma"/>
          <w:szCs w:val="20"/>
        </w:rPr>
        <w:t xml:space="preserve">-на охраняемых объектах Заказчик обеспечивает условия, отвечающие </w:t>
      </w:r>
      <w:r w:rsidR="0047228B" w:rsidRPr="0057040C">
        <w:rPr>
          <w:rFonts w:ascii="Tahoma" w:hAnsi="Tahoma" w:cs="Tahoma"/>
          <w:szCs w:val="20"/>
        </w:rPr>
        <w:t>санитарным</w:t>
      </w:r>
      <w:r w:rsidRPr="0057040C">
        <w:rPr>
          <w:rFonts w:ascii="Tahoma" w:hAnsi="Tahoma" w:cs="Tahoma"/>
          <w:szCs w:val="20"/>
        </w:rPr>
        <w:t xml:space="preserve"> требованиям, для размещения работников Исполнителя на постах охраны.</w:t>
      </w:r>
    </w:p>
    <w:p w14:paraId="0A386C22" w14:textId="2DF8C0F6" w:rsidR="0006651A" w:rsidRPr="0057040C" w:rsidRDefault="0006651A" w:rsidP="0057040C">
      <w:pPr>
        <w:pStyle w:val="afffa"/>
        <w:numPr>
          <w:ilvl w:val="0"/>
          <w:numId w:val="16"/>
        </w:numPr>
        <w:spacing w:after="0" w:line="240" w:lineRule="auto"/>
        <w:ind w:left="0" w:firstLine="0"/>
        <w:jc w:val="both"/>
        <w:rPr>
          <w:rFonts w:ascii="Tahoma" w:eastAsia="Microsoft Sans Serif" w:hAnsi="Tahoma" w:cs="Tahoma"/>
          <w:szCs w:val="20"/>
        </w:rPr>
      </w:pPr>
      <w:permStart w:id="1543965845" w:edGrp="everyone"/>
      <w:permEnd w:id="1569408743"/>
      <w:r w:rsidRPr="0057040C">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w:t>
      </w:r>
      <w:r w:rsidR="008A61B4" w:rsidRPr="0057040C">
        <w:rPr>
          <w:rFonts w:ascii="Tahoma" w:eastAsia="Microsoft Sans Serif" w:hAnsi="Tahoma" w:cs="Tahoma"/>
          <w:szCs w:val="20"/>
        </w:rPr>
        <w:t>ь для размещения его работников</w:t>
      </w:r>
      <w:r w:rsidR="008A61B4" w:rsidRPr="0057040C">
        <w:rPr>
          <w:rFonts w:ascii="Tahoma" w:hAnsi="Tahoma" w:cs="Tahoma"/>
          <w:szCs w:val="20"/>
        </w:rPr>
        <w:t>.</w:t>
      </w:r>
      <w:r w:rsidR="00BD6864">
        <w:rPr>
          <w:rFonts w:ascii="Tahoma" w:hAnsi="Tahoma" w:cs="Tahoma"/>
          <w:szCs w:val="20"/>
        </w:rPr>
        <w:t xml:space="preserve"> </w:t>
      </w:r>
      <w:r w:rsidRPr="0057040C">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14:paraId="3198F94B" w14:textId="2047DAC6" w:rsidR="0006651A" w:rsidRPr="0057040C" w:rsidRDefault="0006651A" w:rsidP="0057040C">
      <w:pPr>
        <w:pStyle w:val="afffa"/>
        <w:numPr>
          <w:ilvl w:val="0"/>
          <w:numId w:val="16"/>
        </w:numPr>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14:paraId="54A07AC7" w14:textId="71167CB6" w:rsidR="0006651A" w:rsidRPr="0057040C" w:rsidRDefault="0006651A" w:rsidP="0057040C">
      <w:pPr>
        <w:pStyle w:val="afffa"/>
        <w:numPr>
          <w:ilvl w:val="0"/>
          <w:numId w:val="16"/>
        </w:numPr>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14:paraId="510A52CF" w14:textId="43BFE126" w:rsidR="0047228B" w:rsidRPr="0057040C" w:rsidRDefault="0006651A" w:rsidP="0057040C">
      <w:pPr>
        <w:pStyle w:val="afffa"/>
        <w:numPr>
          <w:ilvl w:val="0"/>
          <w:numId w:val="16"/>
        </w:numPr>
        <w:spacing w:after="0" w:line="240" w:lineRule="auto"/>
        <w:ind w:left="0" w:firstLine="0"/>
        <w:jc w:val="both"/>
        <w:rPr>
          <w:rFonts w:ascii="Tahoma" w:hAnsi="Tahoma" w:cs="Tahoma"/>
          <w:szCs w:val="20"/>
        </w:rPr>
      </w:pPr>
      <w:r w:rsidRPr="0057040C">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14:paraId="1F868887" w14:textId="07B52BA6" w:rsidR="00681F4C" w:rsidRPr="0057040C" w:rsidRDefault="00B8312A" w:rsidP="0057040C">
      <w:pPr>
        <w:pStyle w:val="afffa"/>
        <w:numPr>
          <w:ilvl w:val="0"/>
          <w:numId w:val="16"/>
        </w:numPr>
        <w:spacing w:after="0" w:line="240" w:lineRule="auto"/>
        <w:ind w:left="0" w:firstLine="0"/>
        <w:jc w:val="both"/>
        <w:rPr>
          <w:rFonts w:ascii="Tahoma" w:hAnsi="Tahoma" w:cs="Tahoma"/>
          <w:szCs w:val="20"/>
        </w:rPr>
      </w:pPr>
      <w:r w:rsidRPr="0057040C">
        <w:rPr>
          <w:rFonts w:ascii="Tahoma" w:eastAsia="Microsoft Sans Serif" w:hAnsi="Tahoma" w:cs="Tahoma"/>
          <w:szCs w:val="20"/>
          <w:lang w:val="en-US"/>
        </w:rPr>
        <w:t>C</w:t>
      </w:r>
      <w:r w:rsidR="0006651A" w:rsidRPr="0057040C">
        <w:rPr>
          <w:rFonts w:ascii="Tahoma" w:eastAsia="Microsoft Sans Serif" w:hAnsi="Tahoma" w:cs="Tahoma"/>
          <w:szCs w:val="20"/>
        </w:rPr>
        <w:t>давать под охрану и принимать из под охраны отдельные объекты, помещения и имущество расположенных на территории охраняемых объектов.</w:t>
      </w:r>
    </w:p>
    <w:p w14:paraId="402F3B68" w14:textId="7C1CB5CF" w:rsidR="0006651A" w:rsidRPr="0057040C" w:rsidRDefault="0006651A" w:rsidP="0057040C">
      <w:pPr>
        <w:pStyle w:val="afffa"/>
        <w:numPr>
          <w:ilvl w:val="0"/>
          <w:numId w:val="16"/>
        </w:numPr>
        <w:spacing w:after="0" w:line="240" w:lineRule="auto"/>
        <w:ind w:left="0" w:firstLine="0"/>
        <w:jc w:val="both"/>
        <w:rPr>
          <w:rFonts w:ascii="Tahoma" w:hAnsi="Tahoma" w:cs="Tahoma"/>
          <w:szCs w:val="20"/>
        </w:rPr>
      </w:pPr>
      <w:r w:rsidRPr="0057040C">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14:paraId="7DC2600C" w14:textId="7F117006" w:rsidR="00B8312A" w:rsidRPr="0057040C" w:rsidRDefault="00B8312A" w:rsidP="0057040C">
      <w:pPr>
        <w:pStyle w:val="afffa"/>
        <w:numPr>
          <w:ilvl w:val="0"/>
          <w:numId w:val="16"/>
        </w:numPr>
        <w:spacing w:after="0" w:line="240" w:lineRule="auto"/>
        <w:ind w:left="0" w:firstLine="0"/>
        <w:jc w:val="both"/>
        <w:rPr>
          <w:rFonts w:ascii="Tahoma" w:hAnsi="Tahoma" w:cs="Tahoma"/>
          <w:szCs w:val="20"/>
        </w:rPr>
      </w:pPr>
      <w:r w:rsidRPr="0057040C">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14:paraId="7477C101" w14:textId="5B038D9D" w:rsidR="00B8312A" w:rsidRPr="0057040C" w:rsidRDefault="00B8312A" w:rsidP="0057040C">
      <w:pPr>
        <w:pStyle w:val="afffa"/>
        <w:numPr>
          <w:ilvl w:val="0"/>
          <w:numId w:val="16"/>
        </w:numPr>
        <w:spacing w:after="0" w:line="240" w:lineRule="auto"/>
        <w:ind w:left="0" w:firstLine="0"/>
        <w:jc w:val="both"/>
        <w:rPr>
          <w:rFonts w:ascii="Tahoma" w:hAnsi="Tahoma" w:cs="Tahoma"/>
          <w:szCs w:val="20"/>
        </w:rPr>
      </w:pPr>
      <w:r w:rsidRPr="0057040C">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14:paraId="6F06C930" w14:textId="77C2F831" w:rsidR="0006651A" w:rsidRPr="0057040C" w:rsidRDefault="0006651A" w:rsidP="0057040C">
      <w:pPr>
        <w:pStyle w:val="afffa"/>
        <w:numPr>
          <w:ilvl w:val="0"/>
          <w:numId w:val="16"/>
        </w:numPr>
        <w:spacing w:after="0" w:line="240" w:lineRule="auto"/>
        <w:ind w:left="0" w:firstLine="0"/>
        <w:jc w:val="both"/>
        <w:rPr>
          <w:rFonts w:ascii="Tahoma" w:hAnsi="Tahoma" w:cs="Tahoma"/>
          <w:szCs w:val="20"/>
        </w:rPr>
      </w:pPr>
      <w:r w:rsidRPr="0057040C">
        <w:rPr>
          <w:rFonts w:ascii="Tahoma" w:eastAsia="Microsoft Sans Serif" w:hAnsi="Tahoma" w:cs="Tahoma"/>
          <w:szCs w:val="20"/>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14:paraId="7261306B" w14:textId="62C2EA34" w:rsidR="0006651A" w:rsidRPr="00FC259A" w:rsidRDefault="007243A7" w:rsidP="00FC259A">
      <w:pPr>
        <w:tabs>
          <w:tab w:val="num" w:pos="-142"/>
          <w:tab w:val="num" w:pos="993"/>
        </w:tabs>
        <w:spacing w:after="0" w:line="240" w:lineRule="auto"/>
        <w:jc w:val="both"/>
        <w:rPr>
          <w:rFonts w:ascii="Tahoma" w:eastAsia="Microsoft Sans Serif" w:hAnsi="Tahoma" w:cs="Tahoma"/>
          <w:szCs w:val="20"/>
        </w:rPr>
      </w:pPr>
      <w:r>
        <w:rPr>
          <w:rFonts w:ascii="Tahoma" w:eastAsia="Microsoft Sans Serif" w:hAnsi="Tahoma" w:cs="Tahoma"/>
          <w:szCs w:val="20"/>
        </w:rPr>
        <w:t>а) в течение 3</w:t>
      </w:r>
      <w:r w:rsidR="0006651A" w:rsidRPr="0057040C">
        <w:rPr>
          <w:rFonts w:ascii="Tahoma" w:eastAsia="Microsoft Sans Serif" w:hAnsi="Tahoma" w:cs="Tahoma"/>
          <w:szCs w:val="20"/>
        </w:rPr>
        <w:t xml:space="preserve"> часов с момента обнаружения факта причинения ущерба, известить об этом Исполнителя</w:t>
      </w:r>
      <w:r w:rsidR="0006651A" w:rsidRPr="00FC259A">
        <w:rPr>
          <w:rFonts w:ascii="Tahoma" w:eastAsia="Microsoft Sans Serif" w:hAnsi="Tahoma" w:cs="Tahoma"/>
          <w:szCs w:val="20"/>
        </w:rPr>
        <w:t>;</w:t>
      </w:r>
    </w:p>
    <w:p w14:paraId="158B6DFD" w14:textId="77777777"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14:paraId="210732CB" w14:textId="77777777"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lastRenderedPageBreak/>
        <w:t>в) по запросу Исполнителя сообщить ему необходимую информацию о размере и причинах хищения, повреждения или уничтожения охраняемого имущества, а так же о размере предотвращенного Исполнителем ущерба Заказчику;</w:t>
      </w:r>
    </w:p>
    <w:permEnd w:id="1543965845"/>
    <w:p w14:paraId="44177739" w14:textId="0CBE0A0A" w:rsidR="0006651A" w:rsidRPr="00FC259A" w:rsidRDefault="0006651A" w:rsidP="0057040C">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 Заказчик вправе:</w:t>
      </w:r>
    </w:p>
    <w:p w14:paraId="5345A05F" w14:textId="33430562" w:rsidR="0006651A" w:rsidRPr="00FC259A" w:rsidRDefault="0006651A" w:rsidP="0057040C">
      <w:pPr>
        <w:pStyle w:val="afffa"/>
        <w:widowControl w:val="0"/>
        <w:numPr>
          <w:ilvl w:val="0"/>
          <w:numId w:val="17"/>
        </w:numPr>
        <w:spacing w:after="0" w:line="240" w:lineRule="auto"/>
        <w:ind w:left="0" w:firstLine="0"/>
        <w:jc w:val="both"/>
        <w:rPr>
          <w:rFonts w:ascii="Tahoma" w:hAnsi="Tahoma" w:cs="Tahoma"/>
          <w:b/>
          <w:szCs w:val="20"/>
        </w:rPr>
      </w:pPr>
      <w:permStart w:id="1810256683" w:edGrp="everyone"/>
      <w:r w:rsidRPr="00FC259A">
        <w:rPr>
          <w:rFonts w:ascii="Tahoma" w:eastAsia="Microsoft Sans Serif" w:hAnsi="Tahoma" w:cs="Tahoma"/>
          <w:szCs w:val="20"/>
        </w:rPr>
        <w:t>Запрашивать у Исполнителя:</w:t>
      </w:r>
    </w:p>
    <w:p w14:paraId="31262E1C" w14:textId="77777777"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14:paraId="20C3BA98" w14:textId="77777777"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14:paraId="0FDA2B91" w14:textId="77777777"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14:paraId="3FC6250E" w14:textId="71106B25" w:rsidR="0006651A" w:rsidRPr="00FC259A" w:rsidRDefault="0006651A" w:rsidP="00FC259A">
      <w:pPr>
        <w:tabs>
          <w:tab w:val="num" w:pos="-142"/>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14:paraId="27EE4B29" w14:textId="55E18B50" w:rsidR="00C26932" w:rsidRPr="00FC259A" w:rsidRDefault="00C26932" w:rsidP="0057040C">
      <w:pPr>
        <w:pStyle w:val="afffa"/>
        <w:numPr>
          <w:ilvl w:val="0"/>
          <w:numId w:val="17"/>
        </w:numPr>
        <w:tabs>
          <w:tab w:val="num" w:pos="993"/>
        </w:tabs>
        <w:spacing w:after="0" w:line="240" w:lineRule="auto"/>
        <w:ind w:left="0" w:firstLine="0"/>
        <w:jc w:val="both"/>
        <w:rPr>
          <w:rFonts w:ascii="Tahoma" w:eastAsia="Microsoft Sans Serif" w:hAnsi="Tahoma" w:cs="Tahoma"/>
          <w:szCs w:val="20"/>
        </w:rPr>
      </w:pPr>
      <w:r w:rsidRPr="00FC259A">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14:paraId="2F50A321" w14:textId="4B061BF8" w:rsidR="00C26932" w:rsidRPr="00FC259A" w:rsidRDefault="00C26932" w:rsidP="0057040C">
      <w:pPr>
        <w:pStyle w:val="afffa"/>
        <w:numPr>
          <w:ilvl w:val="0"/>
          <w:numId w:val="17"/>
        </w:numPr>
        <w:tabs>
          <w:tab w:val="num" w:pos="993"/>
        </w:tabs>
        <w:spacing w:after="0" w:line="240" w:lineRule="auto"/>
        <w:ind w:left="0" w:firstLine="0"/>
        <w:jc w:val="both"/>
        <w:rPr>
          <w:rFonts w:ascii="Tahoma" w:eastAsia="Microsoft Sans Serif" w:hAnsi="Tahoma" w:cs="Tahoma"/>
          <w:szCs w:val="20"/>
        </w:rPr>
      </w:pPr>
      <w:r w:rsidRPr="00FC259A">
        <w:rPr>
          <w:rFonts w:ascii="Tahoma" w:eastAsia="Microsoft Sans Serif" w:hAnsi="Tahoma" w:cs="Tahoma"/>
          <w:szCs w:val="20"/>
        </w:rPr>
        <w:t>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14:paraId="1DEB5C09" w14:textId="3D907F3C" w:rsidR="00C26932" w:rsidRDefault="00C26932" w:rsidP="0057040C">
      <w:pPr>
        <w:pStyle w:val="afffa"/>
        <w:numPr>
          <w:ilvl w:val="0"/>
          <w:numId w:val="17"/>
        </w:numPr>
        <w:tabs>
          <w:tab w:val="num" w:pos="-142"/>
          <w:tab w:val="num" w:pos="993"/>
        </w:tabs>
        <w:spacing w:after="0" w:line="240" w:lineRule="auto"/>
        <w:ind w:left="0" w:firstLine="0"/>
        <w:jc w:val="both"/>
        <w:rPr>
          <w:rFonts w:ascii="Tahoma" w:eastAsia="Microsoft Sans Serif" w:hAnsi="Tahoma" w:cs="Tahoma"/>
          <w:szCs w:val="20"/>
        </w:rPr>
      </w:pPr>
      <w:r w:rsidRPr="00FC259A">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w:t>
      </w:r>
      <w:r w:rsidR="00592B33">
        <w:rPr>
          <w:rFonts w:ascii="Tahoma" w:eastAsia="Microsoft Sans Serif" w:hAnsi="Tahoma" w:cs="Tahoma"/>
          <w:szCs w:val="20"/>
        </w:rPr>
        <w:t>, а также в  иной период времени, определяемый Заказчиком</w:t>
      </w:r>
      <w:r w:rsidRPr="00FC259A">
        <w:rPr>
          <w:rFonts w:ascii="Tahoma" w:eastAsia="Microsoft Sans Serif" w:hAnsi="Tahoma" w:cs="Tahoma"/>
          <w:szCs w:val="20"/>
        </w:rPr>
        <w:t>.</w:t>
      </w:r>
    </w:p>
    <w:p w14:paraId="7862E641" w14:textId="6195E8F5" w:rsidR="003D1583" w:rsidRPr="003D1583" w:rsidRDefault="003D1583" w:rsidP="003D1583">
      <w:pPr>
        <w:pStyle w:val="afffa"/>
        <w:numPr>
          <w:ilvl w:val="0"/>
          <w:numId w:val="17"/>
        </w:numPr>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П</w:t>
      </w:r>
      <w:r w:rsidRPr="003D1583">
        <w:rPr>
          <w:rFonts w:ascii="Tahoma" w:eastAsia="Microsoft Sans Serif" w:hAnsi="Tahoma" w:cs="Tahoma"/>
          <w:szCs w:val="20"/>
        </w:rPr>
        <w:t>роинформировать контролирующие органы о наруш</w:t>
      </w:r>
      <w:r>
        <w:rPr>
          <w:rFonts w:ascii="Tahoma" w:eastAsia="Microsoft Sans Serif" w:hAnsi="Tahoma" w:cs="Tahoma"/>
          <w:szCs w:val="20"/>
        </w:rPr>
        <w:t>ении Трудового Законодательства в</w:t>
      </w:r>
      <w:r w:rsidRPr="003D1583">
        <w:rPr>
          <w:rFonts w:ascii="Tahoma" w:eastAsia="Microsoft Sans Serif" w:hAnsi="Tahoma" w:cs="Tahoma"/>
          <w:szCs w:val="20"/>
        </w:rPr>
        <w:t xml:space="preserve"> случае выявления факта переработки сотрудником Исполнителя норм рабочего времени, определенных ТК РФ.</w:t>
      </w:r>
    </w:p>
    <w:p w14:paraId="2F885996" w14:textId="35B8F2C0" w:rsidR="0006651A" w:rsidRPr="0057040C" w:rsidRDefault="00665811" w:rsidP="0057040C">
      <w:pPr>
        <w:pStyle w:val="afffa"/>
        <w:numPr>
          <w:ilvl w:val="0"/>
          <w:numId w:val="17"/>
        </w:numPr>
        <w:tabs>
          <w:tab w:val="num" w:pos="-142"/>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Самостоятельно, а также с</w:t>
      </w:r>
      <w:r w:rsidR="0006651A" w:rsidRPr="0057040C">
        <w:rPr>
          <w:rFonts w:ascii="Tahoma" w:eastAsia="Microsoft Sans Serif" w:hAnsi="Tahoma" w:cs="Tahoma"/>
          <w:szCs w:val="20"/>
        </w:rPr>
        <w:t>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14:paraId="1CE19E9E" w14:textId="77777777" w:rsidR="0006651A"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14:paraId="168EE60C" w14:textId="77777777" w:rsidR="0006651A"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14:paraId="684E2543" w14:textId="2826D0CA" w:rsidR="0006651A"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в)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14:paraId="18F87255" w14:textId="0ACFD2B4" w:rsidR="0006651A"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Список уполномоченных лиц Заказчика, для проведен</w:t>
      </w:r>
      <w:r w:rsidR="008A61B4" w:rsidRPr="0057040C">
        <w:rPr>
          <w:rFonts w:ascii="Tahoma" w:eastAsia="Microsoft Sans Serif" w:hAnsi="Tahoma" w:cs="Tahoma"/>
          <w:szCs w:val="20"/>
        </w:rPr>
        <w:t xml:space="preserve">ия проверок, указанных </w:t>
      </w:r>
      <w:r w:rsidR="00B8312A" w:rsidRPr="0057040C">
        <w:rPr>
          <w:rFonts w:ascii="Tahoma" w:eastAsia="Microsoft Sans Serif" w:hAnsi="Tahoma" w:cs="Tahoma"/>
          <w:szCs w:val="20"/>
        </w:rPr>
        <w:t>в настоящем пункте</w:t>
      </w:r>
      <w:r w:rsidRPr="0057040C">
        <w:rPr>
          <w:rFonts w:ascii="Tahoma" w:eastAsia="Microsoft Sans Serif" w:hAnsi="Tahoma" w:cs="Tahoma"/>
          <w:szCs w:val="20"/>
        </w:rPr>
        <w:t>, передаётся Исполнителю.</w:t>
      </w:r>
    </w:p>
    <w:p w14:paraId="0E46DC15" w14:textId="43E1FC39" w:rsidR="0006651A"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w:t>
      </w:r>
      <w:r w:rsidR="0030097D">
        <w:rPr>
          <w:rFonts w:ascii="Tahoma" w:eastAsia="Microsoft Sans Serif" w:hAnsi="Tahoma" w:cs="Tahoma"/>
          <w:szCs w:val="20"/>
        </w:rPr>
        <w:t>рушении (Приложение №6</w:t>
      </w:r>
      <w:r w:rsidRPr="0057040C">
        <w:rPr>
          <w:rFonts w:ascii="Tahoma" w:eastAsia="Microsoft Sans Serif" w:hAnsi="Tahoma" w:cs="Tahoma"/>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ermEnd w:id="1810256683"/>
    <w:p w14:paraId="235BD1F9" w14:textId="1E735194" w:rsidR="0006651A" w:rsidRPr="00FC259A" w:rsidRDefault="0006651A" w:rsidP="0057040C">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14:paraId="72DEABC8" w14:textId="7FD5AF32" w:rsidR="00C56EF7" w:rsidRPr="00C56EF7" w:rsidRDefault="0006651A" w:rsidP="0057040C">
      <w:pPr>
        <w:pStyle w:val="afffa"/>
        <w:widowControl w:val="0"/>
        <w:numPr>
          <w:ilvl w:val="0"/>
          <w:numId w:val="18"/>
        </w:numPr>
        <w:spacing w:after="0" w:line="240" w:lineRule="auto"/>
        <w:ind w:left="0" w:firstLine="0"/>
        <w:jc w:val="both"/>
        <w:rPr>
          <w:rFonts w:ascii="Tahoma" w:hAnsi="Tahoma" w:cs="Tahoma"/>
          <w:szCs w:val="20"/>
        </w:rPr>
      </w:pPr>
      <w:permStart w:id="133701046" w:edGrp="everyone"/>
      <w:r w:rsidRPr="00FC259A">
        <w:rPr>
          <w:rFonts w:ascii="Tahoma" w:eastAsia="Microsoft Sans Serif" w:hAnsi="Tahoma" w:cs="Tahoma"/>
          <w:szCs w:val="20"/>
        </w:rPr>
        <w:t xml:space="preserve">Осуществлять в течение срока действия Договора охрану Объекта, имущества Заказчика, </w:t>
      </w:r>
      <w:r w:rsidR="00592B33">
        <w:rPr>
          <w:rFonts w:ascii="Tahoma" w:eastAsia="Microsoft Sans Serif" w:hAnsi="Tahoma" w:cs="Tahoma"/>
          <w:szCs w:val="20"/>
        </w:rPr>
        <w:t>находящегося на Объекте/</w:t>
      </w:r>
      <w:r w:rsidRPr="00FC259A">
        <w:rPr>
          <w:rFonts w:ascii="Tahoma" w:eastAsia="Microsoft Sans Serif" w:hAnsi="Tahoma" w:cs="Tahoma"/>
          <w:szCs w:val="20"/>
        </w:rPr>
        <w:t>п</w:t>
      </w:r>
      <w:r w:rsidR="00592B33">
        <w:rPr>
          <w:rFonts w:ascii="Tahoma" w:eastAsia="Microsoft Sans Serif" w:hAnsi="Tahoma" w:cs="Tahoma"/>
          <w:szCs w:val="20"/>
        </w:rPr>
        <w:t>е</w:t>
      </w:r>
      <w:r w:rsidRPr="00FC259A">
        <w:rPr>
          <w:rFonts w:ascii="Tahoma" w:eastAsia="Microsoft Sans Serif" w:hAnsi="Tahoma" w:cs="Tahoma"/>
          <w:szCs w:val="20"/>
        </w:rPr>
        <w:t>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14:paraId="0606CAA9" w14:textId="1BCDAA54" w:rsidR="00C56EF7" w:rsidRPr="00C56EF7" w:rsidRDefault="00C56EF7" w:rsidP="00C56EF7">
      <w:pPr>
        <w:pStyle w:val="afffa"/>
        <w:widowControl w:val="0"/>
        <w:spacing w:after="0" w:line="240" w:lineRule="auto"/>
        <w:ind w:left="0"/>
        <w:jc w:val="both"/>
        <w:rPr>
          <w:rFonts w:ascii="Tahoma" w:hAnsi="Tahoma" w:cs="Tahoma"/>
          <w:szCs w:val="20"/>
        </w:rPr>
      </w:pPr>
      <w:r>
        <w:rPr>
          <w:rFonts w:ascii="Tahoma" w:hAnsi="Tahoma" w:cs="Tahoma"/>
          <w:szCs w:val="20"/>
        </w:rPr>
        <w:t xml:space="preserve">   </w:t>
      </w:r>
      <w:r w:rsidRPr="00C56EF7">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14:paraId="1493040B" w14:textId="40114DB3" w:rsidR="0006651A" w:rsidRPr="0057040C" w:rsidRDefault="0006651A" w:rsidP="00C56EF7">
      <w:pPr>
        <w:pStyle w:val="afffa"/>
        <w:widowControl w:val="0"/>
        <w:spacing w:after="0" w:line="240" w:lineRule="auto"/>
        <w:ind w:left="0"/>
        <w:jc w:val="both"/>
        <w:rPr>
          <w:rFonts w:ascii="Tahoma" w:hAnsi="Tahoma" w:cs="Tahoma"/>
          <w:szCs w:val="20"/>
        </w:rPr>
      </w:pPr>
      <w:r w:rsidRPr="00FC259A">
        <w:rPr>
          <w:rFonts w:ascii="Tahoma" w:eastAsia="Microsoft Sans Serif" w:hAnsi="Tahoma" w:cs="Tahoma"/>
          <w:szCs w:val="20"/>
        </w:rPr>
        <w:t xml:space="preserve"> 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14:paraId="3D8F2010" w14:textId="733AA101" w:rsidR="00C26932" w:rsidRPr="0057040C" w:rsidRDefault="0006651A" w:rsidP="00FC259A">
      <w:pPr>
        <w:tabs>
          <w:tab w:val="num" w:pos="-142"/>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lastRenderedPageBreak/>
        <w:t>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w:t>
      </w:r>
      <w:r w:rsidR="0030097D">
        <w:rPr>
          <w:rFonts w:ascii="Tahoma" w:eastAsia="Microsoft Sans Serif" w:hAnsi="Tahoma" w:cs="Tahoma"/>
          <w:szCs w:val="20"/>
        </w:rPr>
        <w:t xml:space="preserve"> Саратовского</w:t>
      </w:r>
      <w:r w:rsidRPr="0057040C">
        <w:rPr>
          <w:rFonts w:ascii="Tahoma" w:eastAsia="Microsoft Sans Serif" w:hAnsi="Tahoma" w:cs="Tahoma"/>
          <w:szCs w:val="20"/>
        </w:rPr>
        <w:t xml:space="preserve"> филиала</w:t>
      </w:r>
      <w:r w:rsidR="0030097D">
        <w:rPr>
          <w:rFonts w:ascii="Tahoma" w:eastAsia="Microsoft Sans Serif" w:hAnsi="Tahoma" w:cs="Tahoma"/>
          <w:szCs w:val="20"/>
        </w:rPr>
        <w:t xml:space="preserve"> АО</w:t>
      </w:r>
      <w:r w:rsidRPr="0057040C">
        <w:rPr>
          <w:rFonts w:ascii="Tahoma" w:eastAsia="Microsoft Sans Serif" w:hAnsi="Tahoma" w:cs="Tahoma"/>
          <w:szCs w:val="20"/>
        </w:rPr>
        <w:t xml:space="preserve"> «</w:t>
      </w:r>
      <w:r w:rsidR="0030097D">
        <w:rPr>
          <w:rFonts w:ascii="Tahoma" w:eastAsia="Microsoft Sans Serif" w:hAnsi="Tahoma" w:cs="Tahoma"/>
          <w:szCs w:val="20"/>
        </w:rPr>
        <w:t>ЭнергосбыТ Плюс</w:t>
      </w:r>
      <w:r w:rsidRPr="0057040C">
        <w:rPr>
          <w:rFonts w:ascii="Tahoma" w:eastAsia="Microsoft Sans Serif" w:hAnsi="Tahoma" w:cs="Tahoma"/>
          <w:szCs w:val="20"/>
        </w:rPr>
        <w:t>».</w:t>
      </w:r>
    </w:p>
    <w:p w14:paraId="4BC526F9" w14:textId="059906A8"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Обеспечить наличие форменного обмундирования, наличие и исправность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14:paraId="6574F167" w14:textId="5365F1E2" w:rsidR="0006651A" w:rsidRDefault="0006651A" w:rsidP="003D1583">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 xml:space="preserve">Обеспечить необходимой </w:t>
      </w:r>
      <w:r w:rsidR="00665811" w:rsidRPr="0057040C">
        <w:rPr>
          <w:rFonts w:ascii="Tahoma" w:eastAsia="Microsoft Sans Serif" w:hAnsi="Tahoma" w:cs="Tahoma"/>
          <w:szCs w:val="20"/>
        </w:rPr>
        <w:t xml:space="preserve">оргтехникой, </w:t>
      </w:r>
      <w:r w:rsidRPr="0057040C">
        <w:rPr>
          <w:rFonts w:ascii="Tahoma" w:eastAsia="Microsoft Sans Serif" w:hAnsi="Tahoma" w:cs="Tahoma"/>
          <w:szCs w:val="20"/>
        </w:rPr>
        <w:t>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14:paraId="08FD5E32" w14:textId="30E3293B" w:rsidR="003D1583" w:rsidRPr="003D1583" w:rsidRDefault="003D1583" w:rsidP="003D1583">
      <w:pPr>
        <w:pStyle w:val="afffa"/>
        <w:numPr>
          <w:ilvl w:val="0"/>
          <w:numId w:val="18"/>
        </w:numPr>
        <w:spacing w:after="0" w:line="240" w:lineRule="auto"/>
        <w:ind w:left="0" w:firstLine="0"/>
        <w:jc w:val="both"/>
        <w:rPr>
          <w:rFonts w:ascii="Tahoma" w:hAnsi="Tahoma" w:cs="Tahoma"/>
          <w:szCs w:val="20"/>
        </w:rPr>
      </w:pPr>
      <w:r w:rsidRPr="00073AB9">
        <w:rPr>
          <w:rFonts w:ascii="Tahoma" w:hAnsi="Tahoma" w:cs="Tahoma"/>
          <w:szCs w:val="20"/>
        </w:rPr>
        <w:t xml:space="preserve">На объекте Исполнитель обеспечивает пост </w:t>
      </w:r>
      <w:r>
        <w:rPr>
          <w:rFonts w:ascii="Tahoma" w:hAnsi="Tahoma" w:cs="Tahoma"/>
          <w:szCs w:val="20"/>
        </w:rPr>
        <w:t xml:space="preserve">следующей </w:t>
      </w:r>
      <w:r w:rsidRPr="00073AB9">
        <w:rPr>
          <w:rFonts w:ascii="Tahoma" w:hAnsi="Tahoma" w:cs="Tahoma"/>
          <w:szCs w:val="20"/>
        </w:rPr>
        <w:t>документацией:</w:t>
      </w:r>
    </w:p>
    <w:p w14:paraId="7AA9E318" w14:textId="1BA4D099" w:rsidR="003D1583" w:rsidRPr="003D1583" w:rsidRDefault="003D1583" w:rsidP="003D1583">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 xml:space="preserve"> Копия Договора об охране, Лицензия на охранную деятельность предприятия, обязанности охранников при несении службы на конкретном посту;</w:t>
      </w:r>
    </w:p>
    <w:p w14:paraId="6279FE89" w14:textId="613A5FFE" w:rsidR="003D1583" w:rsidRPr="003D1583" w:rsidRDefault="003D1583" w:rsidP="003D1583">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 xml:space="preserve"> </w:t>
      </w:r>
      <w:r>
        <w:rPr>
          <w:rFonts w:ascii="Tahoma" w:hAnsi="Tahoma" w:cs="Tahoma"/>
          <w:szCs w:val="20"/>
        </w:rPr>
        <w:t>Копия</w:t>
      </w:r>
      <w:r w:rsidRPr="003D1583">
        <w:rPr>
          <w:rFonts w:ascii="Tahoma" w:hAnsi="Tahoma" w:cs="Tahoma"/>
          <w:szCs w:val="20"/>
        </w:rPr>
        <w:t xml:space="preserve"> Инструкции о пропускном и внутриобъектовом режиме Филиала;</w:t>
      </w:r>
    </w:p>
    <w:p w14:paraId="7D26C07B" w14:textId="2C2B7441" w:rsidR="003D1583" w:rsidRPr="003D1583" w:rsidRDefault="003D1583" w:rsidP="003D1583">
      <w:pPr>
        <w:spacing w:after="0" w:line="240" w:lineRule="auto"/>
        <w:jc w:val="both"/>
        <w:rPr>
          <w:rFonts w:ascii="Tahoma" w:hAnsi="Tahoma" w:cs="Tahoma"/>
          <w:szCs w:val="20"/>
        </w:rPr>
      </w:pPr>
      <w:r>
        <w:rPr>
          <w:rFonts w:ascii="Tahoma" w:hAnsi="Tahoma" w:cs="Tahoma"/>
          <w:szCs w:val="20"/>
        </w:rPr>
        <w:t xml:space="preserve">- </w:t>
      </w:r>
      <w:r w:rsidRPr="003D1583">
        <w:rPr>
          <w:rFonts w:ascii="Tahoma" w:hAnsi="Tahoma" w:cs="Tahoma"/>
          <w:szCs w:val="20"/>
        </w:rPr>
        <w:t>Копи</w:t>
      </w:r>
      <w:r>
        <w:rPr>
          <w:rFonts w:ascii="Tahoma" w:hAnsi="Tahoma" w:cs="Tahoma"/>
          <w:szCs w:val="20"/>
        </w:rPr>
        <w:t>я</w:t>
      </w:r>
      <w:r w:rsidRPr="003D1583">
        <w:rPr>
          <w:rFonts w:ascii="Tahoma" w:hAnsi="Tahoma" w:cs="Tahoma"/>
          <w:szCs w:val="20"/>
        </w:rPr>
        <w:t xml:space="preserve">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14:paraId="52B33268" w14:textId="1B54864C" w:rsidR="003D1583" w:rsidRPr="003D1583" w:rsidRDefault="003D1583" w:rsidP="003D1583">
      <w:pPr>
        <w:spacing w:after="0" w:line="240" w:lineRule="auto"/>
        <w:jc w:val="both"/>
        <w:rPr>
          <w:rFonts w:ascii="Tahoma" w:hAnsi="Tahoma" w:cs="Tahoma"/>
          <w:szCs w:val="20"/>
        </w:rPr>
      </w:pPr>
      <w:r>
        <w:rPr>
          <w:rFonts w:ascii="Tahoma" w:hAnsi="Tahoma" w:cs="Tahoma"/>
          <w:szCs w:val="20"/>
        </w:rPr>
        <w:t xml:space="preserve">- </w:t>
      </w:r>
      <w:r w:rsidRPr="003D1583">
        <w:rPr>
          <w:rFonts w:ascii="Tahoma" w:hAnsi="Tahoma" w:cs="Tahoma"/>
          <w:szCs w:val="20"/>
        </w:rPr>
        <w:t>Список телефонов оперативных служб, руководителей охранного предприятия, руководителей объекта Заказчика;</w:t>
      </w:r>
    </w:p>
    <w:p w14:paraId="3FA1A635" w14:textId="77675EF3" w:rsidR="003D1583" w:rsidRPr="003D1583" w:rsidRDefault="003D1583" w:rsidP="003D1583">
      <w:pPr>
        <w:spacing w:after="0" w:line="240" w:lineRule="auto"/>
        <w:jc w:val="both"/>
        <w:rPr>
          <w:rFonts w:ascii="Tahoma" w:hAnsi="Tahoma" w:cs="Tahoma"/>
          <w:szCs w:val="20"/>
        </w:rPr>
      </w:pPr>
      <w:r>
        <w:rPr>
          <w:rFonts w:ascii="Tahoma" w:hAnsi="Tahoma" w:cs="Tahoma"/>
          <w:szCs w:val="20"/>
        </w:rPr>
        <w:t>-Книга</w:t>
      </w:r>
      <w:r w:rsidRPr="003D1583">
        <w:rPr>
          <w:rFonts w:ascii="Tahoma" w:hAnsi="Tahoma" w:cs="Tahoma"/>
          <w:szCs w:val="20"/>
        </w:rPr>
        <w:t xml:space="preserve"> приема-сдачи дежурств (прошитую и опечатанную) с графой для отметок о проверках;</w:t>
      </w:r>
    </w:p>
    <w:p w14:paraId="377224B5" w14:textId="19D41BF1" w:rsidR="003D1583" w:rsidRPr="003D1583" w:rsidRDefault="003D1583" w:rsidP="003D1583">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Журнал допуска граждан на охраняемую территорию (прошитый и опечатанный);</w:t>
      </w:r>
    </w:p>
    <w:p w14:paraId="30F70B59" w14:textId="515F9E6A" w:rsidR="003D1583" w:rsidRPr="003D1583" w:rsidRDefault="003D1583" w:rsidP="003D1583">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Журнал въезда-выезда ТС (прошитый и опечатанный) с отметкой о вывозимом грузе;</w:t>
      </w:r>
    </w:p>
    <w:p w14:paraId="107B15C6" w14:textId="428166A9" w:rsidR="003D1583" w:rsidRPr="003D1583" w:rsidRDefault="003D1583" w:rsidP="003D1583">
      <w:pPr>
        <w:spacing w:after="0" w:line="240" w:lineRule="auto"/>
        <w:jc w:val="both"/>
        <w:rPr>
          <w:rFonts w:ascii="Tahoma" w:hAnsi="Tahoma" w:cs="Tahoma"/>
          <w:szCs w:val="20"/>
        </w:rPr>
      </w:pPr>
      <w:r>
        <w:rPr>
          <w:rFonts w:ascii="Tahoma" w:hAnsi="Tahoma" w:cs="Tahoma"/>
          <w:szCs w:val="20"/>
        </w:rPr>
        <w:t>-</w:t>
      </w:r>
      <w:r w:rsidRPr="003D1583">
        <w:rPr>
          <w:rFonts w:ascii="Tahoma" w:hAnsi="Tahoma" w:cs="Tahoma"/>
          <w:szCs w:val="20"/>
        </w:rPr>
        <w:t>Образцы бланков пропусков по выносу(вывозу), вносу(ввозу) материальных ценностей;</w:t>
      </w:r>
    </w:p>
    <w:p w14:paraId="0999FDDB" w14:textId="69B7EE8C" w:rsidR="003D1583" w:rsidRPr="003D1583" w:rsidRDefault="003D1583" w:rsidP="003D1583">
      <w:pPr>
        <w:spacing w:after="0" w:line="240" w:lineRule="auto"/>
        <w:jc w:val="both"/>
        <w:rPr>
          <w:rFonts w:ascii="Tahoma" w:hAnsi="Tahoma" w:cs="Tahoma"/>
          <w:szCs w:val="20"/>
        </w:rPr>
      </w:pPr>
      <w:r>
        <w:rPr>
          <w:rFonts w:ascii="Tahoma" w:hAnsi="Tahoma" w:cs="Tahoma"/>
          <w:szCs w:val="20"/>
        </w:rPr>
        <w:t>-Схема</w:t>
      </w:r>
      <w:r w:rsidRPr="003D1583">
        <w:rPr>
          <w:rFonts w:ascii="Tahoma" w:hAnsi="Tahoma" w:cs="Tahoma"/>
          <w:szCs w:val="20"/>
        </w:rPr>
        <w:t xml:space="preserve"> обхода территории при движении пешего поста, согласованную с руководителем объекта с учетом </w:t>
      </w:r>
      <w:r w:rsidR="0030097D">
        <w:rPr>
          <w:rFonts w:ascii="Tahoma" w:hAnsi="Tahoma" w:cs="Tahoma"/>
          <w:szCs w:val="20"/>
        </w:rPr>
        <w:t>техники безопасности на объекте.</w:t>
      </w:r>
    </w:p>
    <w:p w14:paraId="525DD92E" w14:textId="51B4E288" w:rsidR="0006651A" w:rsidRDefault="0006651A" w:rsidP="00BD6864">
      <w:pPr>
        <w:pStyle w:val="afffa"/>
        <w:numPr>
          <w:ilvl w:val="0"/>
          <w:numId w:val="18"/>
        </w:numPr>
        <w:tabs>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Обеспечить выполнение работниками Исполнителя установленных Заказчиком требований пропускного и внутриобъектового режимов на Объекте.</w:t>
      </w:r>
    </w:p>
    <w:p w14:paraId="23634A3C" w14:textId="3DF7820E" w:rsidR="00BD6864" w:rsidRPr="0057040C" w:rsidRDefault="00BD6864" w:rsidP="00BD6864">
      <w:pPr>
        <w:pStyle w:val="afffa"/>
        <w:numPr>
          <w:ilvl w:val="0"/>
          <w:numId w:val="18"/>
        </w:numPr>
        <w:tabs>
          <w:tab w:val="left" w:pos="851"/>
        </w:tabs>
        <w:spacing w:after="0" w:line="240" w:lineRule="auto"/>
        <w:ind w:left="0" w:firstLine="0"/>
        <w:jc w:val="both"/>
        <w:rPr>
          <w:rFonts w:ascii="Tahoma" w:eastAsia="Microsoft Sans Serif" w:hAnsi="Tahoma" w:cs="Tahoma"/>
          <w:szCs w:val="20"/>
        </w:rPr>
      </w:pPr>
      <w:r w:rsidRPr="00BD6864">
        <w:rPr>
          <w:rFonts w:ascii="Tahoma" w:eastAsia="Microsoft Sans Serif" w:hAnsi="Tahoma" w:cs="Tahoma"/>
          <w:szCs w:val="20"/>
        </w:rPr>
        <w:t xml:space="preserve">Обеспечить условия учета, хранения и выдачи оружия и боеприпасов, в соответствии </w:t>
      </w:r>
      <w:r>
        <w:rPr>
          <w:rFonts w:ascii="Tahoma" w:eastAsia="Microsoft Sans Serif" w:hAnsi="Tahoma" w:cs="Tahoma"/>
          <w:szCs w:val="20"/>
        </w:rPr>
        <w:t>с требованиями законодательства</w:t>
      </w:r>
    </w:p>
    <w:p w14:paraId="75618E9A" w14:textId="414E568F" w:rsidR="0006651A" w:rsidRPr="0057040C" w:rsidRDefault="0006651A" w:rsidP="00BD6864">
      <w:pPr>
        <w:pStyle w:val="afffa"/>
        <w:numPr>
          <w:ilvl w:val="0"/>
          <w:numId w:val="18"/>
        </w:numPr>
        <w:tabs>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14:paraId="3AA8A26E" w14:textId="6C560A9D"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14:paraId="726C32CB" w14:textId="768FD708"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14:paraId="3BE597F9" w14:textId="4851B437"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 xml:space="preserve"> 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14:paraId="7203F99B" w14:textId="7AD1944E"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14:paraId="64C8645B" w14:textId="343B5329" w:rsidR="009B3A67" w:rsidRPr="0057040C" w:rsidRDefault="009B3A67"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bCs/>
          <w:szCs w:val="20"/>
        </w:rPr>
        <w:t xml:space="preserve">Производить </w:t>
      </w:r>
      <w:r w:rsidR="00665811" w:rsidRPr="0057040C">
        <w:rPr>
          <w:rFonts w:ascii="Tahoma" w:hAnsi="Tahoma" w:cs="Tahoma"/>
          <w:bCs/>
          <w:szCs w:val="20"/>
        </w:rPr>
        <w:t>д</w:t>
      </w:r>
      <w:r w:rsidRPr="0057040C">
        <w:rPr>
          <w:rFonts w:ascii="Tahoma" w:hAnsi="Tahoma" w:cs="Tahoma"/>
          <w:bCs/>
          <w:szCs w:val="20"/>
        </w:rPr>
        <w:t>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r w:rsidR="0030097D">
        <w:rPr>
          <w:rFonts w:ascii="Tahoma" w:hAnsi="Tahoma" w:cs="Tahoma"/>
          <w:bCs/>
          <w:szCs w:val="20"/>
        </w:rPr>
        <w:t xml:space="preserve"> Вести учет ввоза (вывоза) товарно-материальных ценностей согласно требований Заказчика.</w:t>
      </w:r>
    </w:p>
    <w:p w14:paraId="1D8B9A75" w14:textId="7C9EB821"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Обеспечивать соблюдение и выполнение своими сотрудниками Положений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14:paraId="0FB14AC1" w14:textId="3AB0A5A1"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Направлять Заказчику</w:t>
      </w:r>
      <w:r w:rsidR="00273D74" w:rsidRPr="0057040C">
        <w:rPr>
          <w:rFonts w:ascii="Tahoma" w:eastAsia="Microsoft Sans Serif" w:hAnsi="Tahoma" w:cs="Tahoma"/>
          <w:szCs w:val="20"/>
        </w:rPr>
        <w:t xml:space="preserve"> и в специализированный сервисный центр </w:t>
      </w:r>
      <w:r w:rsidR="00273D74" w:rsidRPr="0057040C">
        <w:rPr>
          <w:rFonts w:ascii="Tahoma" w:hAnsi="Tahoma" w:cs="Tahoma"/>
          <w:szCs w:val="20"/>
        </w:rPr>
        <w:t>(контактная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w:t>
      </w:r>
      <w:r w:rsidR="00273D74" w:rsidRPr="0057040C">
        <w:rPr>
          <w:rFonts w:ascii="Tahoma" w:eastAsia="Microsoft Sans Serif" w:hAnsi="Tahoma" w:cs="Tahoma"/>
          <w:szCs w:val="20"/>
        </w:rPr>
        <w:t xml:space="preserve"> ) </w:t>
      </w:r>
      <w:r w:rsidRPr="0057040C">
        <w:rPr>
          <w:rFonts w:ascii="Tahoma" w:eastAsia="Microsoft Sans Serif" w:hAnsi="Tahoma" w:cs="Tahoma"/>
          <w:szCs w:val="20"/>
        </w:rPr>
        <w:t xml:space="preserve">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w:t>
      </w:r>
      <w:r w:rsidR="0070391E" w:rsidRPr="0057040C">
        <w:rPr>
          <w:rFonts w:ascii="Tahoma" w:eastAsia="Microsoft Sans Serif" w:hAnsi="Tahoma" w:cs="Tahoma"/>
          <w:szCs w:val="20"/>
        </w:rPr>
        <w:t xml:space="preserve">незамедлительно, но не позднее </w:t>
      </w:r>
      <w:r w:rsidR="00273D74" w:rsidRPr="0057040C">
        <w:rPr>
          <w:rFonts w:ascii="Tahoma" w:eastAsia="Microsoft Sans Serif" w:hAnsi="Tahoma" w:cs="Tahoma"/>
          <w:szCs w:val="20"/>
        </w:rPr>
        <w:t>8 (восьми) часов</w:t>
      </w:r>
      <w:r w:rsidRPr="0057040C">
        <w:rPr>
          <w:rFonts w:ascii="Tahoma" w:eastAsia="Microsoft Sans Serif" w:hAnsi="Tahoma" w:cs="Tahoma"/>
          <w:szCs w:val="20"/>
        </w:rPr>
        <w:t xml:space="preserve"> с момента</w:t>
      </w:r>
      <w:r w:rsidR="00273D74" w:rsidRPr="0057040C">
        <w:rPr>
          <w:rFonts w:ascii="Tahoma" w:eastAsia="Microsoft Sans Serif" w:hAnsi="Tahoma" w:cs="Tahoma"/>
          <w:szCs w:val="20"/>
        </w:rPr>
        <w:t xml:space="preserve"> обнаружения</w:t>
      </w:r>
      <w:r w:rsidRPr="0057040C">
        <w:rPr>
          <w:rFonts w:ascii="Tahoma" w:eastAsia="Microsoft Sans Serif" w:hAnsi="Tahoma" w:cs="Tahoma"/>
          <w:szCs w:val="20"/>
        </w:rPr>
        <w:t xml:space="preserve"> </w:t>
      </w:r>
      <w:r w:rsidR="00273D74" w:rsidRPr="0057040C">
        <w:rPr>
          <w:rFonts w:ascii="Tahoma" w:eastAsia="Microsoft Sans Serif" w:hAnsi="Tahoma" w:cs="Tahoma"/>
          <w:szCs w:val="20"/>
        </w:rPr>
        <w:t>(</w:t>
      </w:r>
      <w:r w:rsidRPr="0057040C">
        <w:rPr>
          <w:rFonts w:ascii="Tahoma" w:eastAsia="Microsoft Sans Serif" w:hAnsi="Tahoma" w:cs="Tahoma"/>
          <w:szCs w:val="20"/>
        </w:rPr>
        <w:t>возникновения</w:t>
      </w:r>
      <w:r w:rsidR="00273D74" w:rsidRPr="0057040C">
        <w:rPr>
          <w:rFonts w:ascii="Tahoma" w:eastAsia="Microsoft Sans Serif" w:hAnsi="Tahoma" w:cs="Tahoma"/>
          <w:szCs w:val="20"/>
        </w:rPr>
        <w:t>)</w:t>
      </w:r>
      <w:r w:rsidRPr="0057040C">
        <w:rPr>
          <w:rFonts w:ascii="Tahoma" w:eastAsia="Microsoft Sans Serif" w:hAnsi="Tahoma" w:cs="Tahoma"/>
          <w:szCs w:val="20"/>
        </w:rPr>
        <w:t xml:space="preserve"> данных неисправностей, а в экстренных случаях </w:t>
      </w:r>
      <w:r w:rsidRPr="0057040C">
        <w:rPr>
          <w:rFonts w:ascii="Tahoma" w:eastAsia="Microsoft Sans Serif" w:hAnsi="Tahoma" w:cs="Tahoma"/>
          <w:szCs w:val="20"/>
        </w:rPr>
        <w:lastRenderedPageBreak/>
        <w:t>- незамедлительно.</w:t>
      </w:r>
      <w:r w:rsidR="00273D74" w:rsidRPr="0057040C">
        <w:rPr>
          <w:rFonts w:ascii="Tahoma" w:hAnsi="Tahoma" w:cs="Tahoma"/>
          <w:szCs w:val="20"/>
        </w:rPr>
        <w:t xml:space="preserve">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14:paraId="1F8D9632" w14:textId="50293767"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14:paraId="15C7CBF7" w14:textId="0E2CBEB3" w:rsidR="0006651A" w:rsidRPr="0057040C" w:rsidRDefault="0006651A"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14:paraId="2CE8875E" w14:textId="4C393559" w:rsidR="0006651A" w:rsidRPr="0057040C" w:rsidRDefault="008B4959"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14:paraId="48C88762" w14:textId="44C62279" w:rsidR="007C5246" w:rsidRPr="0057040C" w:rsidRDefault="00273D74"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 xml:space="preserve">Не реже </w:t>
      </w:r>
      <w:r w:rsidR="007C5246" w:rsidRPr="0057040C">
        <w:rPr>
          <w:rFonts w:ascii="Tahoma" w:hAnsi="Tahoma" w:cs="Tahoma"/>
          <w:szCs w:val="20"/>
        </w:rPr>
        <w:t>двух</w:t>
      </w:r>
      <w:r w:rsidRPr="0057040C">
        <w:rPr>
          <w:rFonts w:ascii="Tahoma" w:hAnsi="Tahoma" w:cs="Tahoma"/>
          <w:szCs w:val="20"/>
        </w:rPr>
        <w:t xml:space="preserve">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14:paraId="622CA195" w14:textId="46EF4298" w:rsidR="00273D74" w:rsidRPr="0057040C" w:rsidRDefault="00273D74"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14:paraId="653FB801" w14:textId="4C860197" w:rsidR="00273D74" w:rsidRPr="0057040C" w:rsidRDefault="00273D74"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14:paraId="5882E743" w14:textId="1EFEF4A6" w:rsidR="00273D74" w:rsidRPr="0057040C" w:rsidRDefault="00273D74"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14:paraId="6792D7AD" w14:textId="7F4900F1" w:rsidR="00273D74" w:rsidRPr="0057040C" w:rsidRDefault="00273D74"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Организовать доставку на охраняемый объект своих сотрудников, производить смену постов.</w:t>
      </w:r>
    </w:p>
    <w:p w14:paraId="33C82B63" w14:textId="41D96F7E" w:rsidR="00665811" w:rsidRPr="0057040C" w:rsidRDefault="00665811"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Осуществлять очистку маршрута патрулирования от растительности и снега.</w:t>
      </w:r>
    </w:p>
    <w:p w14:paraId="39876915" w14:textId="4D9F376F" w:rsidR="009F151F" w:rsidRPr="0057040C" w:rsidRDefault="009F151F"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14:paraId="148B2277" w14:textId="38B4CE82" w:rsidR="009F151F" w:rsidRPr="0057040C" w:rsidRDefault="009F151F"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57040C">
        <w:rPr>
          <w:rFonts w:ascii="Tahoma" w:hAnsi="Tahoma" w:cs="Tahoma"/>
          <w:szCs w:val="20"/>
        </w:rPr>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14:paraId="23A1F416" w14:textId="6E2330AD" w:rsidR="00237996" w:rsidRPr="0057040C" w:rsidRDefault="00B442D4" w:rsidP="0057040C">
      <w:pPr>
        <w:pStyle w:val="afffa"/>
        <w:numPr>
          <w:ilvl w:val="0"/>
          <w:numId w:val="18"/>
        </w:numPr>
        <w:tabs>
          <w:tab w:val="num" w:pos="993"/>
        </w:tabs>
        <w:spacing w:after="0" w:line="240" w:lineRule="auto"/>
        <w:ind w:left="0" w:firstLine="0"/>
        <w:jc w:val="both"/>
        <w:rPr>
          <w:rStyle w:val="FontStyle85"/>
          <w:rFonts w:ascii="Tahoma" w:eastAsia="Microsoft Sans Serif" w:hAnsi="Tahoma" w:cs="Tahoma"/>
          <w:b w:val="0"/>
          <w:bCs w:val="0"/>
          <w:sz w:val="20"/>
          <w:szCs w:val="20"/>
        </w:rPr>
      </w:pPr>
      <w:r>
        <w:rPr>
          <w:rFonts w:ascii="Tahoma" w:hAnsi="Tahoma" w:cs="Tahoma"/>
          <w:szCs w:val="20"/>
        </w:rPr>
        <w:t xml:space="preserve">Проход персонала Исполнителя </w:t>
      </w:r>
      <w:r w:rsidR="00237996" w:rsidRPr="0057040C">
        <w:rPr>
          <w:rFonts w:ascii="Tahoma" w:hAnsi="Tahoma" w:cs="Tahoma"/>
          <w:szCs w:val="20"/>
        </w:rPr>
        <w:t>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r w:rsidR="00237996" w:rsidRPr="0057040C">
        <w:rPr>
          <w:rStyle w:val="FontStyle85"/>
          <w:rFonts w:ascii="Tahoma" w:hAnsi="Tahoma" w:cs="Tahoma"/>
          <w:b w:val="0"/>
          <w:sz w:val="20"/>
          <w:szCs w:val="20"/>
        </w:rPr>
        <w:t xml:space="preserve"> </w:t>
      </w:r>
    </w:p>
    <w:p w14:paraId="171DBB5F" w14:textId="26DDA8AD" w:rsidR="00237996" w:rsidRPr="00FC259A" w:rsidRDefault="00237996" w:rsidP="0057040C">
      <w:pPr>
        <w:pStyle w:val="afffa"/>
        <w:numPr>
          <w:ilvl w:val="0"/>
          <w:numId w:val="18"/>
        </w:numPr>
        <w:tabs>
          <w:tab w:val="num" w:pos="993"/>
        </w:tabs>
        <w:spacing w:after="0" w:line="240" w:lineRule="auto"/>
        <w:ind w:left="0" w:firstLine="0"/>
        <w:jc w:val="both"/>
        <w:rPr>
          <w:rStyle w:val="FontStyle85"/>
          <w:rFonts w:ascii="Tahoma" w:eastAsia="Microsoft Sans Serif" w:hAnsi="Tahoma" w:cs="Tahoma"/>
          <w:b w:val="0"/>
          <w:bCs w:val="0"/>
          <w:sz w:val="20"/>
          <w:szCs w:val="20"/>
        </w:rPr>
      </w:pPr>
      <w:r w:rsidRPr="00FC259A">
        <w:rPr>
          <w:rFonts w:ascii="Tahoma" w:hAnsi="Tahoma" w:cs="Tahoma"/>
          <w:szCs w:val="20"/>
        </w:rPr>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Pr="00FC259A">
        <w:rPr>
          <w:rFonts w:ascii="Tahoma" w:hAnsi="Tahoma" w:cs="Tahoma"/>
          <w:b/>
          <w:color w:val="000000"/>
          <w:szCs w:val="20"/>
        </w:rPr>
        <w:t xml:space="preserve"> </w:t>
      </w:r>
    </w:p>
    <w:p w14:paraId="6AA9FB02" w14:textId="2F7118C6" w:rsidR="00237996" w:rsidRPr="00FC259A" w:rsidRDefault="00237996"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FC259A">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14:paraId="160F7138" w14:textId="4BB726BC" w:rsidR="00237996" w:rsidRPr="00FC259A" w:rsidRDefault="00237996"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FC259A">
        <w:rPr>
          <w:rFonts w:ascii="Tahoma" w:hAnsi="Tahoma" w:cs="Tahoma"/>
          <w:szCs w:val="20"/>
        </w:rPr>
        <w:t>Исполнитель обязан по требованию Заказчика представлять сведения о ходе исполнения Договора.</w:t>
      </w:r>
    </w:p>
    <w:p w14:paraId="1AC4F31A" w14:textId="15905FFC" w:rsidR="00237996" w:rsidRPr="00511FB4" w:rsidRDefault="00237996" w:rsidP="0057040C">
      <w:pPr>
        <w:pStyle w:val="afffa"/>
        <w:numPr>
          <w:ilvl w:val="0"/>
          <w:numId w:val="18"/>
        </w:numPr>
        <w:tabs>
          <w:tab w:val="num" w:pos="993"/>
        </w:tabs>
        <w:spacing w:after="0" w:line="240" w:lineRule="auto"/>
        <w:ind w:left="0" w:firstLine="0"/>
        <w:jc w:val="both"/>
        <w:rPr>
          <w:rFonts w:ascii="Tahoma" w:eastAsia="Microsoft Sans Serif" w:hAnsi="Tahoma" w:cs="Tahoma"/>
          <w:szCs w:val="20"/>
        </w:rPr>
      </w:pPr>
      <w:r w:rsidRPr="00FC259A">
        <w:rPr>
          <w:rFonts w:ascii="Tahoma" w:hAnsi="Tahoma" w:cs="Tahoma"/>
          <w:bCs/>
          <w:color w:val="000000"/>
          <w:spacing w:val="3"/>
          <w:szCs w:val="20"/>
        </w:rPr>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14:paraId="456512D9" w14:textId="77777777" w:rsidR="00511FB4" w:rsidRPr="00923A95" w:rsidRDefault="00511FB4" w:rsidP="00401036">
      <w:pPr>
        <w:pStyle w:val="afffa"/>
        <w:numPr>
          <w:ilvl w:val="0"/>
          <w:numId w:val="18"/>
        </w:numPr>
        <w:tabs>
          <w:tab w:val="left" w:pos="993"/>
        </w:tabs>
        <w:spacing w:after="0" w:line="240" w:lineRule="auto"/>
        <w:ind w:left="0" w:firstLine="0"/>
        <w:jc w:val="both"/>
        <w:rPr>
          <w:rFonts w:ascii="Tahoma" w:hAnsi="Tahoma" w:cs="Tahoma"/>
          <w:szCs w:val="20"/>
        </w:rPr>
      </w:pP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14:paraId="73A37D16" w14:textId="77777777" w:rsidR="00401036" w:rsidRPr="00401036" w:rsidRDefault="00401036" w:rsidP="0040103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14:paraId="6202A289" w14:textId="77777777" w:rsidR="00401036" w:rsidRPr="00401036" w:rsidRDefault="00401036" w:rsidP="0040103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A225131" w14:textId="77777777" w:rsidR="00401036" w:rsidRPr="00401036" w:rsidRDefault="00401036" w:rsidP="00401036">
      <w:pPr>
        <w:pStyle w:val="afffa"/>
        <w:tabs>
          <w:tab w:val="left" w:pos="993"/>
        </w:tabs>
        <w:spacing w:line="240" w:lineRule="auto"/>
        <w:ind w:left="0"/>
        <w:jc w:val="both"/>
        <w:rPr>
          <w:rFonts w:ascii="Tahoma" w:hAnsi="Tahoma" w:cs="Tahoma"/>
          <w:szCs w:val="20"/>
        </w:rPr>
      </w:pPr>
      <w:r w:rsidRPr="00401036">
        <w:rPr>
          <w:rFonts w:ascii="Tahoma" w:hAnsi="Tahoma" w:cs="Tahoma"/>
          <w:szCs w:val="20"/>
        </w:rPr>
        <w:lastRenderedPageBreak/>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459C674F" w14:textId="77777777" w:rsidR="00401036" w:rsidRDefault="00401036" w:rsidP="0040103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290477E1" w14:textId="15A6F398" w:rsidR="00511FB4" w:rsidRPr="00FC259A" w:rsidRDefault="00401036" w:rsidP="00401036">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00511FB4"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ermEnd w:id="133701046"/>
    <w:p w14:paraId="6F9DE34F" w14:textId="77777777" w:rsidR="0006651A" w:rsidRPr="00FC259A" w:rsidRDefault="0006651A" w:rsidP="0057040C">
      <w:pPr>
        <w:pStyle w:val="afffa"/>
        <w:widowControl w:val="0"/>
        <w:numPr>
          <w:ilvl w:val="0"/>
          <w:numId w:val="13"/>
        </w:numPr>
        <w:tabs>
          <w:tab w:val="num" w:pos="993"/>
        </w:tabs>
        <w:spacing w:after="0" w:line="240" w:lineRule="auto"/>
        <w:ind w:left="0" w:firstLine="0"/>
        <w:jc w:val="both"/>
        <w:rPr>
          <w:rFonts w:ascii="Tahoma" w:eastAsia="Microsoft Sans Serif" w:hAnsi="Tahoma" w:cs="Tahoma"/>
          <w:b/>
          <w:szCs w:val="20"/>
        </w:rPr>
      </w:pPr>
      <w:r w:rsidRPr="00FC259A">
        <w:rPr>
          <w:rFonts w:ascii="Tahoma" w:eastAsia="Microsoft Sans Serif" w:hAnsi="Tahoma" w:cs="Tahoma"/>
          <w:b/>
          <w:szCs w:val="20"/>
        </w:rPr>
        <w:t>В рамках оказания Услуг по настоящему Договору Исполнитель вправе:</w:t>
      </w:r>
    </w:p>
    <w:p w14:paraId="17263674" w14:textId="085D1C64" w:rsidR="0006651A" w:rsidRPr="0057040C" w:rsidRDefault="0006651A" w:rsidP="00FC259A">
      <w:pPr>
        <w:tabs>
          <w:tab w:val="num" w:pos="993"/>
        </w:tabs>
        <w:spacing w:after="0" w:line="240" w:lineRule="auto"/>
        <w:jc w:val="both"/>
        <w:rPr>
          <w:rFonts w:ascii="Tahoma" w:eastAsia="Microsoft Sans Serif" w:hAnsi="Tahoma" w:cs="Tahoma"/>
          <w:szCs w:val="20"/>
        </w:rPr>
      </w:pPr>
      <w:permStart w:id="1541233665" w:edGrp="everyone"/>
      <w:r w:rsidRPr="0057040C">
        <w:rPr>
          <w:rFonts w:ascii="Tahoma" w:eastAsia="Microsoft Sans Serif" w:hAnsi="Tahoma" w:cs="Tahoma"/>
          <w:szCs w:val="20"/>
        </w:rPr>
        <w:t>5.1.1</w:t>
      </w:r>
      <w:r w:rsidR="008A61B4" w:rsidRPr="0057040C">
        <w:rPr>
          <w:rFonts w:ascii="Tahoma" w:eastAsia="Microsoft Sans Serif" w:hAnsi="Tahoma" w:cs="Tahoma"/>
          <w:szCs w:val="20"/>
        </w:rPr>
        <w:t>1</w:t>
      </w:r>
      <w:r w:rsidRPr="0057040C">
        <w:rPr>
          <w:rFonts w:ascii="Tahoma" w:eastAsia="Microsoft Sans Serif" w:hAnsi="Tahoma" w:cs="Tahoma"/>
          <w:szCs w:val="20"/>
        </w:rPr>
        <w:t>.1. Использовать в целях охраны Объекта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14:paraId="3003B138" w14:textId="356D8050" w:rsidR="0006651A" w:rsidRPr="0057040C" w:rsidRDefault="008A61B4" w:rsidP="00FC259A">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5.1.11</w:t>
      </w:r>
      <w:r w:rsidR="0006651A" w:rsidRPr="0057040C">
        <w:rPr>
          <w:rFonts w:ascii="Tahoma" w:eastAsia="Microsoft Sans Serif" w:hAnsi="Tahoma" w:cs="Tahoma"/>
          <w:szCs w:val="20"/>
        </w:rPr>
        <w:t>.2. Применять при оказании услуг п</w:t>
      </w:r>
      <w:r w:rsidR="00162966">
        <w:rPr>
          <w:rFonts w:ascii="Tahoma" w:eastAsia="Microsoft Sans Serif" w:hAnsi="Tahoma" w:cs="Tahoma"/>
          <w:szCs w:val="20"/>
        </w:rPr>
        <w:t xml:space="preserve">о настоящему Договору </w:t>
      </w:r>
      <w:r w:rsidR="0006651A" w:rsidRPr="0057040C">
        <w:rPr>
          <w:rFonts w:ascii="Tahoma" w:eastAsia="Microsoft Sans Serif" w:hAnsi="Tahoma" w:cs="Tahoma"/>
          <w:szCs w:val="20"/>
        </w:rPr>
        <w:t>специальные средства в соответствии с требованиями действующего законодательства РФ.</w:t>
      </w:r>
    </w:p>
    <w:p w14:paraId="18B28A36" w14:textId="19F4070E" w:rsidR="0006651A" w:rsidRPr="0057040C" w:rsidRDefault="00B97603" w:rsidP="00FC259A">
      <w:pPr>
        <w:tabs>
          <w:tab w:val="num" w:pos="993"/>
        </w:tabs>
        <w:spacing w:after="0" w:line="240" w:lineRule="auto"/>
        <w:jc w:val="both"/>
        <w:rPr>
          <w:rFonts w:ascii="Tahoma" w:eastAsia="Microsoft Sans Serif" w:hAnsi="Tahoma" w:cs="Tahoma"/>
          <w:szCs w:val="20"/>
        </w:rPr>
      </w:pPr>
      <w:r w:rsidRPr="0057040C">
        <w:rPr>
          <w:rFonts w:ascii="Tahoma" w:hAnsi="Tahoma" w:cs="Tahoma"/>
          <w:bCs/>
          <w:szCs w:val="20"/>
        </w:rPr>
        <w:t xml:space="preserve">5.1.11.4. </w:t>
      </w:r>
      <w:r w:rsidR="0006651A" w:rsidRPr="0057040C">
        <w:rPr>
          <w:rFonts w:ascii="Tahoma" w:eastAsia="Microsoft Sans Serif" w:hAnsi="Tahoma" w:cs="Tahoma"/>
          <w:szCs w:val="20"/>
        </w:rPr>
        <w:t>Предоставлять Заказчику предложения по совершенствованию инженерно-технической укрепленности, оптимизации и/или модернизации эксплуатируемых систем безопасности, улучшению качества оказываемых охранных услуг и существующих у</w:t>
      </w:r>
      <w:r w:rsidR="00F03D14" w:rsidRPr="0057040C">
        <w:rPr>
          <w:rFonts w:ascii="Tahoma" w:eastAsia="Microsoft Sans Serif" w:hAnsi="Tahoma" w:cs="Tahoma"/>
          <w:szCs w:val="20"/>
        </w:rPr>
        <w:t>словий труда работников охраны.</w:t>
      </w:r>
    </w:p>
    <w:p w14:paraId="41E73130" w14:textId="0CB72FDB" w:rsidR="00B97603" w:rsidRPr="0057040C" w:rsidRDefault="00B97603" w:rsidP="00FC259A">
      <w:pPr>
        <w:spacing w:after="0" w:line="240" w:lineRule="auto"/>
        <w:jc w:val="both"/>
        <w:rPr>
          <w:rFonts w:ascii="Tahoma" w:hAnsi="Tahoma" w:cs="Tahoma"/>
          <w:bCs/>
          <w:szCs w:val="20"/>
        </w:rPr>
      </w:pPr>
      <w:r w:rsidRPr="0057040C">
        <w:rPr>
          <w:rFonts w:ascii="Tahoma" w:hAnsi="Tahoma" w:cs="Tahoma"/>
          <w:bCs/>
          <w:szCs w:val="20"/>
        </w:rPr>
        <w:t>5.1.11.5.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14:paraId="146CFD6E" w14:textId="5B71371E" w:rsidR="0006651A" w:rsidRPr="0057040C" w:rsidRDefault="0006651A" w:rsidP="0057040C">
      <w:pPr>
        <w:pStyle w:val="afffa"/>
        <w:widowControl w:val="0"/>
        <w:numPr>
          <w:ilvl w:val="0"/>
          <w:numId w:val="13"/>
        </w:numPr>
        <w:tabs>
          <w:tab w:val="num" w:pos="709"/>
        </w:tabs>
        <w:spacing w:after="0" w:line="240" w:lineRule="auto"/>
        <w:ind w:left="0" w:firstLine="0"/>
        <w:jc w:val="both"/>
        <w:rPr>
          <w:rFonts w:ascii="Tahoma" w:eastAsia="Microsoft Sans Serif" w:hAnsi="Tahoma" w:cs="Tahoma"/>
          <w:szCs w:val="20"/>
        </w:rPr>
      </w:pPr>
      <w:bookmarkStart w:id="5" w:name="bookmark6"/>
      <w:permEnd w:id="1541233665"/>
      <w:r w:rsidRPr="00FC259A">
        <w:rPr>
          <w:rFonts w:ascii="Tahoma" w:eastAsia="Microsoft Sans Serif" w:hAnsi="Tahoma" w:cs="Tahoma"/>
          <w:b/>
          <w:szCs w:val="20"/>
        </w:rPr>
        <w:t>В рамках оказания Услуг по настоящему Договору Исполнителю запрещается:</w:t>
      </w:r>
      <w:bookmarkEnd w:id="5"/>
    </w:p>
    <w:p w14:paraId="34432733" w14:textId="28AC7BB4"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permStart w:id="2713116" w:edGrp="everyone"/>
      <w:r w:rsidRPr="0057040C">
        <w:rPr>
          <w:rFonts w:ascii="Tahoma" w:eastAsia="Microsoft Sans Serif" w:hAnsi="Tahoma" w:cs="Tahoma"/>
          <w:szCs w:val="20"/>
        </w:rPr>
        <w:t>Передавать или разрешать использовать имущество, принадлежащее Заказчику, третьим лицам;</w:t>
      </w:r>
    </w:p>
    <w:p w14:paraId="0F4398E3" w14:textId="08A62686"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Использовать принадлежащее Заказчику имущество для охраны третьих лиц и оказания им иных услуг.</w:t>
      </w:r>
    </w:p>
    <w:p w14:paraId="2F4CE946" w14:textId="06B3AE1F"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В одностороннем порядке изменять количество и режим работы постов, установленных Актами совместных комиссий;</w:t>
      </w:r>
    </w:p>
    <w:p w14:paraId="349DEDBC" w14:textId="708D7611"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14:paraId="29B60DD4" w14:textId="33397144"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 xml:space="preserve"> Возлагать исполнение своих обязательств по настоящему Договору на третьих лиц;</w:t>
      </w:r>
    </w:p>
    <w:p w14:paraId="483D5143" w14:textId="72C23CC4"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Препятствовать осуществлению прав Заказчика, указанных в п</w:t>
      </w:r>
      <w:r w:rsidR="005347A6" w:rsidRPr="0057040C">
        <w:rPr>
          <w:rFonts w:ascii="Tahoma" w:eastAsia="Microsoft Sans Serif" w:hAnsi="Tahoma" w:cs="Tahoma"/>
          <w:szCs w:val="20"/>
        </w:rPr>
        <w:t>. 5</w:t>
      </w:r>
      <w:r w:rsidRPr="0057040C">
        <w:rPr>
          <w:rFonts w:ascii="Tahoma" w:eastAsia="Microsoft Sans Serif" w:hAnsi="Tahoma" w:cs="Tahoma"/>
          <w:szCs w:val="20"/>
        </w:rPr>
        <w:t>.</w:t>
      </w:r>
      <w:r w:rsidR="005347A6" w:rsidRPr="0057040C">
        <w:rPr>
          <w:rFonts w:ascii="Tahoma" w:eastAsia="Microsoft Sans Serif" w:hAnsi="Tahoma" w:cs="Tahoma"/>
          <w:szCs w:val="20"/>
        </w:rPr>
        <w:t>1</w:t>
      </w:r>
      <w:r w:rsidRPr="0057040C">
        <w:rPr>
          <w:rFonts w:ascii="Tahoma" w:eastAsia="Microsoft Sans Serif" w:hAnsi="Tahoma" w:cs="Tahoma"/>
          <w:szCs w:val="20"/>
        </w:rPr>
        <w:t>.</w:t>
      </w:r>
      <w:r w:rsidR="00E728A7" w:rsidRPr="0057040C">
        <w:rPr>
          <w:rFonts w:ascii="Tahoma" w:eastAsia="Microsoft Sans Serif" w:hAnsi="Tahoma" w:cs="Tahoma"/>
          <w:szCs w:val="20"/>
        </w:rPr>
        <w:t>9</w:t>
      </w:r>
      <w:r w:rsidRPr="0057040C">
        <w:rPr>
          <w:rFonts w:ascii="Tahoma" w:eastAsia="Microsoft Sans Serif" w:hAnsi="Tahoma" w:cs="Tahoma"/>
          <w:szCs w:val="20"/>
        </w:rPr>
        <w:t xml:space="preserve"> настоящего Договора.</w:t>
      </w:r>
    </w:p>
    <w:p w14:paraId="7363499C" w14:textId="76A4979A"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 xml:space="preserve">Разглашать конфиденциальную информацию. Условия конфиденциальности и порядок передачи конфиденциальной информации указан в </w:t>
      </w:r>
      <w:r w:rsidR="009B3A67" w:rsidRPr="0057040C">
        <w:rPr>
          <w:rFonts w:ascii="Tahoma" w:eastAsia="Microsoft Sans Serif" w:hAnsi="Tahoma" w:cs="Tahoma"/>
          <w:szCs w:val="20"/>
        </w:rPr>
        <w:t>статье</w:t>
      </w:r>
      <w:r w:rsidRPr="0057040C">
        <w:rPr>
          <w:rFonts w:ascii="Tahoma" w:eastAsia="Microsoft Sans Serif" w:hAnsi="Tahoma" w:cs="Tahoma"/>
          <w:szCs w:val="20"/>
        </w:rPr>
        <w:t xml:space="preserve"> 11 настоящего Договора.</w:t>
      </w:r>
    </w:p>
    <w:p w14:paraId="430BD072" w14:textId="2AE5F05D" w:rsidR="0006651A" w:rsidRPr="0057040C" w:rsidRDefault="0006651A" w:rsidP="0057040C">
      <w:pPr>
        <w:pStyle w:val="afffa"/>
        <w:widowControl w:val="0"/>
        <w:numPr>
          <w:ilvl w:val="0"/>
          <w:numId w:val="19"/>
        </w:numPr>
        <w:tabs>
          <w:tab w:val="num" w:pos="709"/>
          <w:tab w:val="left" w:pos="851"/>
        </w:tabs>
        <w:spacing w:after="0" w:line="240" w:lineRule="auto"/>
        <w:ind w:left="0" w:firstLine="0"/>
        <w:jc w:val="both"/>
        <w:rPr>
          <w:rFonts w:ascii="Tahoma" w:eastAsia="Microsoft Sans Serif" w:hAnsi="Tahoma" w:cs="Tahoma"/>
          <w:szCs w:val="20"/>
        </w:rPr>
      </w:pPr>
      <w:r w:rsidRPr="0057040C">
        <w:rPr>
          <w:rFonts w:ascii="Tahoma" w:eastAsia="Microsoft Sans Serif" w:hAnsi="Tahoma" w:cs="Tahoma"/>
          <w:szCs w:val="20"/>
        </w:rPr>
        <w:t>Во время несения дежурства работникам Исполнителя запрещается:</w:t>
      </w:r>
    </w:p>
    <w:p w14:paraId="3748791C" w14:textId="73090D3A" w:rsidR="0006651A" w:rsidRPr="0057040C" w:rsidRDefault="0006651A" w:rsidP="0057040C">
      <w:pPr>
        <w:tabs>
          <w:tab w:val="num" w:pos="709"/>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употреблять алкогольные напитки;</w:t>
      </w:r>
    </w:p>
    <w:p w14:paraId="5E154F9F" w14:textId="5E934F28" w:rsidR="009F151F" w:rsidRPr="0057040C" w:rsidRDefault="009F151F" w:rsidP="00FC259A">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находиться на объекте в состоянии  алкогольного, наркотического и иных видов опьянения</w:t>
      </w:r>
    </w:p>
    <w:p w14:paraId="3D4D6B2C" w14:textId="2F42004E" w:rsidR="009F151F" w:rsidRPr="0057040C" w:rsidRDefault="009F151F" w:rsidP="00FC259A">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употреблять жидкости содержащие алкоголь, а так же наркотические и психотропные вещества, аналогичный запрет распространяется на пронос на объект указанных выше жидкостей и веществ.</w:t>
      </w:r>
    </w:p>
    <w:p w14:paraId="725AFCE3" w14:textId="74F6F3FE" w:rsidR="0006651A" w:rsidRPr="0057040C" w:rsidRDefault="0006651A" w:rsidP="00FC259A">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w:t>
      </w:r>
      <w:r w:rsidR="00665811" w:rsidRPr="0057040C">
        <w:rPr>
          <w:rFonts w:ascii="Tahoma" w:eastAsia="Microsoft Sans Serif" w:hAnsi="Tahoma" w:cs="Tahoma"/>
          <w:szCs w:val="20"/>
        </w:rPr>
        <w:t>, иных цифровых устройств</w:t>
      </w:r>
      <w:r w:rsidRPr="0057040C">
        <w:rPr>
          <w:rFonts w:ascii="Tahoma" w:eastAsia="Microsoft Sans Serif" w:hAnsi="Tahoma" w:cs="Tahoma"/>
          <w:szCs w:val="20"/>
        </w:rPr>
        <w:t>);</w:t>
      </w:r>
    </w:p>
    <w:p w14:paraId="27A488E0" w14:textId="77777777" w:rsidR="0006651A" w:rsidRPr="00FC259A" w:rsidRDefault="0006651A" w:rsidP="00FC259A">
      <w:pPr>
        <w:tabs>
          <w:tab w:val="num" w:pos="993"/>
        </w:tabs>
        <w:spacing w:after="0" w:line="240" w:lineRule="auto"/>
        <w:jc w:val="both"/>
        <w:rPr>
          <w:rFonts w:ascii="Tahoma" w:eastAsia="Microsoft Sans Serif" w:hAnsi="Tahoma" w:cs="Tahoma"/>
          <w:szCs w:val="20"/>
        </w:rPr>
      </w:pPr>
      <w:r w:rsidRPr="0057040C">
        <w:rPr>
          <w:rFonts w:ascii="Tahoma" w:eastAsia="Microsoft Sans Serif" w:hAnsi="Tahoma" w:cs="Tahoma"/>
          <w:szCs w:val="20"/>
        </w:rPr>
        <w:t>- вести неслужебные переговоры по средствам связи,</w:t>
      </w:r>
      <w:r w:rsidRPr="00FC259A">
        <w:rPr>
          <w:rFonts w:ascii="Tahoma" w:eastAsia="Microsoft Sans Serif" w:hAnsi="Tahoma" w:cs="Tahoma"/>
          <w:szCs w:val="20"/>
        </w:rPr>
        <w:t xml:space="preserve"> расположенным на Объекте Заказчика;</w:t>
      </w:r>
    </w:p>
    <w:p w14:paraId="62A76D2D" w14:textId="18076DEF" w:rsidR="00196742" w:rsidRDefault="0006651A" w:rsidP="00FC259A">
      <w:pPr>
        <w:tabs>
          <w:tab w:val="num" w:pos="993"/>
        </w:tabs>
        <w:spacing w:after="0" w:line="240" w:lineRule="auto"/>
        <w:jc w:val="both"/>
        <w:rPr>
          <w:rFonts w:ascii="Tahoma" w:eastAsia="Microsoft Sans Serif" w:hAnsi="Tahoma" w:cs="Tahoma"/>
          <w:szCs w:val="20"/>
        </w:rPr>
      </w:pPr>
      <w:r w:rsidRPr="00FC259A">
        <w:rPr>
          <w:rFonts w:ascii="Tahoma" w:eastAsia="Microsoft Sans Serif" w:hAnsi="Tahoma" w:cs="Tahoma"/>
          <w:szCs w:val="20"/>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14:paraId="7011314E" w14:textId="18BDB7B6" w:rsidR="0047293B" w:rsidRPr="0047293B" w:rsidRDefault="0047293B" w:rsidP="0047293B">
      <w:pPr>
        <w:spacing w:after="0" w:line="240" w:lineRule="auto"/>
        <w:jc w:val="both"/>
        <w:rPr>
          <w:rFonts w:ascii="Tahoma" w:hAnsi="Tahoma" w:cs="Tahoma"/>
          <w:color w:val="000000" w:themeColor="text1"/>
          <w:szCs w:val="20"/>
        </w:rPr>
      </w:pPr>
      <w:r w:rsidRPr="0047293B">
        <w:rPr>
          <w:rFonts w:ascii="Tahoma" w:eastAsia="Microsoft Sans Serif" w:hAnsi="Tahoma" w:cs="Tahoma"/>
          <w:szCs w:val="20"/>
        </w:rPr>
        <w:t xml:space="preserve">5.1.12.9. </w:t>
      </w:r>
      <w:r w:rsidRPr="0047293B">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ermEnd w:id="2713116"/>
    <w:p w14:paraId="28DF0F45" w14:textId="77777777" w:rsidR="0006651A" w:rsidRPr="00FC259A" w:rsidRDefault="0006651A" w:rsidP="00FC259A">
      <w:pPr>
        <w:widowControl w:val="0"/>
        <w:numPr>
          <w:ilvl w:val="1"/>
          <w:numId w:val="5"/>
        </w:numPr>
        <w:shd w:val="clear" w:color="auto" w:fill="FFFFFF"/>
        <w:tabs>
          <w:tab w:val="num" w:pos="993"/>
          <w:tab w:val="left" w:pos="1134"/>
        </w:tabs>
        <w:autoSpaceDE w:val="0"/>
        <w:autoSpaceDN w:val="0"/>
        <w:adjustRightInd w:val="0"/>
        <w:spacing w:after="0" w:line="240" w:lineRule="auto"/>
        <w:contextualSpacing/>
        <w:jc w:val="both"/>
        <w:rPr>
          <w:rFonts w:ascii="Tahoma" w:hAnsi="Tahoma" w:cs="Tahoma"/>
          <w:b/>
          <w:szCs w:val="20"/>
        </w:rPr>
      </w:pPr>
      <w:r w:rsidRPr="00FC259A">
        <w:rPr>
          <w:rFonts w:ascii="Tahoma" w:hAnsi="Tahoma" w:cs="Tahoma"/>
          <w:b/>
          <w:szCs w:val="20"/>
        </w:rPr>
        <w:t>Приемка Оказанных Услуг</w:t>
      </w:r>
    </w:p>
    <w:p w14:paraId="10598AE2" w14:textId="3F1B80A9" w:rsidR="0006651A" w:rsidRPr="0057040C" w:rsidRDefault="0006651A" w:rsidP="00FC259A">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57040C">
        <w:rPr>
          <w:rFonts w:ascii="Tahoma" w:hAnsi="Tahoma" w:cs="Tahoma"/>
          <w:szCs w:val="20"/>
        </w:rPr>
        <w:t xml:space="preserve">Исполнитель </w:t>
      </w:r>
      <w:permStart w:id="46161015" w:edGrp="everyone"/>
      <w:r w:rsidR="00196742" w:rsidRPr="0057040C">
        <w:rPr>
          <w:rFonts w:ascii="Tahoma" w:hAnsi="Tahoma" w:cs="Tahoma"/>
          <w:szCs w:val="20"/>
        </w:rPr>
        <w:t>ежемесячно</w:t>
      </w:r>
      <w:permEnd w:id="46161015"/>
      <w:r w:rsidR="00196742" w:rsidRPr="0057040C">
        <w:rPr>
          <w:rFonts w:ascii="Tahoma" w:hAnsi="Tahoma" w:cs="Tahoma"/>
          <w:szCs w:val="20"/>
        </w:rPr>
        <w:t xml:space="preserve"> уведомля</w:t>
      </w:r>
      <w:r w:rsidR="00684F23" w:rsidRPr="0057040C">
        <w:rPr>
          <w:rFonts w:ascii="Tahoma" w:hAnsi="Tahoma" w:cs="Tahoma"/>
          <w:szCs w:val="20"/>
        </w:rPr>
        <w:t>ет</w:t>
      </w:r>
      <w:r w:rsidRPr="0057040C">
        <w:rPr>
          <w:rFonts w:ascii="Tahoma" w:hAnsi="Tahoma" w:cs="Tahoma"/>
          <w:szCs w:val="20"/>
        </w:rPr>
        <w:t xml:space="preserve"> Заказчика о готовности к сдаче оказанных Услуг. </w:t>
      </w:r>
    </w:p>
    <w:p w14:paraId="5631B826" w14:textId="5AD9199B" w:rsidR="0006651A" w:rsidRPr="0057040C" w:rsidRDefault="0006651A" w:rsidP="00FC259A">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57040C">
        <w:rPr>
          <w:rFonts w:ascii="Tahoma" w:hAnsi="Tahoma" w:cs="Tahoma"/>
          <w:szCs w:val="20"/>
        </w:rPr>
        <w:t xml:space="preserve"> Сдача-приемка Услуг производится Сторонами </w:t>
      </w:r>
      <w:permStart w:id="1797735714" w:edGrp="everyone"/>
      <w:r w:rsidRPr="0057040C">
        <w:rPr>
          <w:rFonts w:ascii="Tahoma" w:hAnsi="Tahoma" w:cs="Tahoma"/>
          <w:szCs w:val="20"/>
        </w:rPr>
        <w:t>ежемесячно</w:t>
      </w:r>
      <w:permEnd w:id="1797735714"/>
      <w:r w:rsidRPr="0057040C">
        <w:rPr>
          <w:rFonts w:ascii="Tahoma" w:hAnsi="Tahoma" w:cs="Tahoma"/>
          <w:szCs w:val="20"/>
        </w:rPr>
        <w:t xml:space="preserve">. К приемке предъявляются Услуги, завершенные Исполнителем в отчетном </w:t>
      </w:r>
      <w:permStart w:id="2025747646" w:edGrp="everyone"/>
      <w:r w:rsidRPr="0057040C">
        <w:rPr>
          <w:rFonts w:ascii="Tahoma" w:hAnsi="Tahoma" w:cs="Tahoma"/>
          <w:szCs w:val="20"/>
        </w:rPr>
        <w:t>месяце</w:t>
      </w:r>
      <w:permEnd w:id="2025747646"/>
      <w:r w:rsidRPr="0057040C">
        <w:rPr>
          <w:rFonts w:ascii="Tahoma" w:hAnsi="Tahoma" w:cs="Tahoma"/>
          <w:szCs w:val="20"/>
        </w:rPr>
        <w:t xml:space="preserve">. </w:t>
      </w:r>
    </w:p>
    <w:p w14:paraId="59C14EE1" w14:textId="03264E3C" w:rsidR="00305D5E" w:rsidRPr="00461A7D" w:rsidRDefault="0006651A" w:rsidP="00FC259A">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57040C">
        <w:rPr>
          <w:rFonts w:ascii="Tahoma" w:hAnsi="Tahoma" w:cs="Tahoma"/>
          <w:szCs w:val="20"/>
        </w:rPr>
        <w:t xml:space="preserve">Исполнитель передает Заказчику до начала </w:t>
      </w:r>
      <w:r w:rsidRPr="00461A7D">
        <w:rPr>
          <w:rFonts w:ascii="Tahoma" w:hAnsi="Tahoma" w:cs="Tahoma"/>
          <w:szCs w:val="20"/>
        </w:rPr>
        <w:t xml:space="preserve">приемки результата оказанных Услуг два экземпляра акта </w:t>
      </w:r>
      <w:r w:rsidR="00963E0B" w:rsidRPr="00461A7D">
        <w:rPr>
          <w:rFonts w:ascii="Tahoma" w:hAnsi="Tahoma" w:cs="Tahoma"/>
          <w:szCs w:val="20"/>
        </w:rPr>
        <w:t xml:space="preserve">сдачи-приемки </w:t>
      </w:r>
      <w:r w:rsidRPr="00461A7D">
        <w:rPr>
          <w:rFonts w:ascii="Tahoma" w:hAnsi="Tahoma" w:cs="Tahoma"/>
          <w:szCs w:val="20"/>
        </w:rPr>
        <w:t>Услуг, подписанных Исполнител</w:t>
      </w:r>
      <w:r w:rsidR="009E6BA8" w:rsidRPr="00461A7D">
        <w:rPr>
          <w:rFonts w:ascii="Tahoma" w:hAnsi="Tahoma" w:cs="Tahoma"/>
          <w:szCs w:val="20"/>
        </w:rPr>
        <w:t xml:space="preserve">ем, </w:t>
      </w:r>
      <w:permStart w:id="1201956078" w:edGrp="everyone"/>
      <w:r w:rsidR="00162966">
        <w:rPr>
          <w:rFonts w:ascii="Tahoma" w:hAnsi="Tahoma" w:cs="Tahoma"/>
          <w:szCs w:val="20"/>
        </w:rPr>
        <w:t xml:space="preserve"> Приложение № 5</w:t>
      </w:r>
      <w:r w:rsidR="00305D5E" w:rsidRPr="00461A7D">
        <w:rPr>
          <w:rFonts w:ascii="Tahoma" w:eastAsia="Times New Roman" w:hAnsi="Tahoma" w:cs="Tahoma"/>
          <w:szCs w:val="20"/>
        </w:rPr>
        <w:t>.</w:t>
      </w:r>
      <w:r w:rsidR="00305D5E" w:rsidRPr="00461A7D">
        <w:rPr>
          <w:rFonts w:ascii="Tahoma" w:hAnsi="Tahoma" w:cs="Tahoma"/>
          <w:szCs w:val="20"/>
        </w:rPr>
        <w:t xml:space="preserve"> </w:t>
      </w:r>
      <w:r w:rsidR="00406EB9" w:rsidRPr="00461A7D">
        <w:rPr>
          <w:rFonts w:ascii="Tahoma" w:hAnsi="Tahoma" w:cs="Tahoma"/>
          <w:szCs w:val="20"/>
        </w:rPr>
        <w:t xml:space="preserve"> </w:t>
      </w:r>
    </w:p>
    <w:permEnd w:id="1201956078"/>
    <w:p w14:paraId="159C79DD" w14:textId="5E1C03AF" w:rsidR="0006651A" w:rsidRPr="00461A7D" w:rsidRDefault="0006651A" w:rsidP="00305D5E">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hAnsi="Tahoma" w:cs="Tahoma"/>
          <w:szCs w:val="20"/>
        </w:rPr>
      </w:pPr>
      <w:r w:rsidRPr="00461A7D">
        <w:rPr>
          <w:rFonts w:ascii="Tahoma" w:hAnsi="Tahoma" w:cs="Tahoma"/>
          <w:szCs w:val="20"/>
        </w:rPr>
        <w:t xml:space="preserve">Акт сдачи-приемки Услуг предоставляется Исполнителем Заказчику до 3го числа месяца, следующего за </w:t>
      </w:r>
      <w:permStart w:id="1453077165" w:edGrp="everyone"/>
      <w:r w:rsidRPr="00461A7D">
        <w:rPr>
          <w:rFonts w:ascii="Tahoma" w:hAnsi="Tahoma" w:cs="Tahoma"/>
          <w:szCs w:val="20"/>
        </w:rPr>
        <w:t>отчетным</w:t>
      </w:r>
      <w:r w:rsidR="00162966">
        <w:rPr>
          <w:rFonts w:ascii="Tahoma" w:hAnsi="Tahoma" w:cs="Tahoma"/>
          <w:szCs w:val="20"/>
        </w:rPr>
        <w:t>.</w:t>
      </w:r>
    </w:p>
    <w:permEnd w:id="1453077165"/>
    <w:p w14:paraId="2A9F4C17" w14:textId="7A4E0B26" w:rsidR="00305D5E" w:rsidRPr="00461A7D" w:rsidRDefault="00305D5E" w:rsidP="00305D5E">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61A7D">
        <w:rPr>
          <w:rFonts w:ascii="Tahoma" w:hAnsi="Tahoma" w:cs="Tahoma"/>
          <w:szCs w:val="20"/>
        </w:rPr>
        <w:t xml:space="preserve">Заказчик обязан в срок </w:t>
      </w:r>
      <w:permStart w:id="1230456901" w:edGrp="everyone"/>
      <w:r w:rsidRPr="00461A7D">
        <w:rPr>
          <w:rFonts w:ascii="Tahoma" w:hAnsi="Tahoma" w:cs="Tahoma"/>
          <w:szCs w:val="20"/>
        </w:rPr>
        <w:t xml:space="preserve">не более </w:t>
      </w:r>
      <w:r w:rsidR="00162966">
        <w:rPr>
          <w:rFonts w:ascii="Tahoma" w:hAnsi="Tahoma" w:cs="Tahoma"/>
          <w:szCs w:val="20"/>
        </w:rPr>
        <w:t>7</w:t>
      </w:r>
      <w:r w:rsidR="00D50F94">
        <w:rPr>
          <w:rFonts w:ascii="Tahoma" w:hAnsi="Tahoma" w:cs="Tahoma"/>
          <w:szCs w:val="20"/>
        </w:rPr>
        <w:t xml:space="preserve"> (</w:t>
      </w:r>
      <w:r w:rsidR="00162966">
        <w:rPr>
          <w:rFonts w:ascii="Tahoma" w:hAnsi="Tahoma" w:cs="Tahoma"/>
          <w:szCs w:val="20"/>
        </w:rPr>
        <w:t>семи</w:t>
      </w:r>
      <w:r w:rsidR="00D50F94">
        <w:rPr>
          <w:rFonts w:ascii="Tahoma" w:hAnsi="Tahoma" w:cs="Tahoma"/>
          <w:szCs w:val="20"/>
        </w:rPr>
        <w:t>) календарных</w:t>
      </w:r>
      <w:permEnd w:id="1230456901"/>
      <w:r w:rsidRPr="00461A7D">
        <w:rPr>
          <w:rFonts w:ascii="Tahoma" w:hAnsi="Tahoma" w:cs="Tahoma"/>
          <w:szCs w:val="20"/>
        </w:rPr>
        <w:t xml:space="preserve"> дней с момента предъявления Исполнителем </w:t>
      </w:r>
      <w:permStart w:id="43342360" w:edGrp="everyone"/>
      <w:r w:rsidRPr="00461A7D">
        <w:rPr>
          <w:rFonts w:ascii="Tahoma" w:hAnsi="Tahoma" w:cs="Tahoma"/>
          <w:szCs w:val="20"/>
        </w:rPr>
        <w:t xml:space="preserve">акта оказанных Услуг </w:t>
      </w:r>
      <w:permEnd w:id="43342360"/>
      <w:r w:rsidRPr="00461A7D">
        <w:rPr>
          <w:rFonts w:ascii="Tahoma" w:hAnsi="Tahoma" w:cs="Tahoma"/>
          <w:szCs w:val="20"/>
        </w:rPr>
        <w:t xml:space="preserve">и документов, указанных в п.5.2.3. Договора, при условии отсутствия претензий к качеству Услуг,  </w:t>
      </w:r>
      <w:permStart w:id="485445264" w:edGrp="everyone"/>
      <w:r w:rsidRPr="00461A7D">
        <w:rPr>
          <w:rFonts w:ascii="Tahoma" w:hAnsi="Tahoma" w:cs="Tahoma"/>
          <w:szCs w:val="20"/>
        </w:rPr>
        <w:t xml:space="preserve">с участием представителей Исполнителя </w:t>
      </w:r>
      <w:permEnd w:id="485445264"/>
      <w:r w:rsidRPr="00461A7D">
        <w:rPr>
          <w:rFonts w:ascii="Tahoma" w:hAnsi="Tahoma" w:cs="Tahoma"/>
          <w:szCs w:val="20"/>
        </w:rPr>
        <w:t>осмотреть и принять оказанные Услуги.</w:t>
      </w:r>
    </w:p>
    <w:p w14:paraId="3C36E93E" w14:textId="27D4E4B9" w:rsidR="00305D5E" w:rsidRPr="00461A7D" w:rsidRDefault="00305D5E" w:rsidP="00305D5E">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61A7D">
        <w:rPr>
          <w:rFonts w:ascii="Tahoma" w:hAnsi="Tahoma" w:cs="Tahoma"/>
          <w:szCs w:val="20"/>
        </w:rPr>
        <w:lastRenderedPageBreak/>
        <w:t xml:space="preserve"> Заказчик производит приемку оказанных </w:t>
      </w:r>
      <w:permStart w:id="1774595097" w:edGrp="everyone"/>
      <w:r w:rsidRPr="00461A7D">
        <w:rPr>
          <w:rFonts w:ascii="Tahoma" w:hAnsi="Tahoma" w:cs="Tahoma"/>
          <w:szCs w:val="20"/>
        </w:rPr>
        <w:t xml:space="preserve">Услуг </w:t>
      </w:r>
      <w:permEnd w:id="1774595097"/>
      <w:r w:rsidRPr="00461A7D">
        <w:rPr>
          <w:rFonts w:ascii="Tahoma" w:hAnsi="Tahoma" w:cs="Tahoma"/>
          <w:szCs w:val="20"/>
        </w:rPr>
        <w:t xml:space="preserve">путем подписания </w:t>
      </w:r>
      <w:permStart w:id="341647558" w:edGrp="everyone"/>
      <w:r w:rsidRPr="00461A7D">
        <w:rPr>
          <w:rFonts w:ascii="Tahoma" w:hAnsi="Tahoma" w:cs="Tahoma"/>
          <w:szCs w:val="20"/>
        </w:rPr>
        <w:t>акта оказанных Услуг</w:t>
      </w:r>
      <w:permEnd w:id="341647558"/>
      <w:r w:rsidRPr="00461A7D">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permStart w:id="1838704279" w:edGrp="everyone"/>
      <w:r w:rsidRPr="00461A7D">
        <w:rPr>
          <w:rFonts w:ascii="Tahoma" w:hAnsi="Tahoma" w:cs="Tahoma"/>
          <w:szCs w:val="20"/>
        </w:rPr>
        <w:t>акт оказанных Услуг</w:t>
      </w:r>
      <w:permEnd w:id="1838704279"/>
      <w:r w:rsidRPr="00461A7D">
        <w:rPr>
          <w:rFonts w:ascii="Tahoma" w:hAnsi="Tahoma" w:cs="Tahoma"/>
          <w:szCs w:val="20"/>
        </w:rPr>
        <w:t>.</w:t>
      </w:r>
    </w:p>
    <w:p w14:paraId="219ED607" w14:textId="3A7A6E62" w:rsidR="00305D5E" w:rsidRPr="00461A7D" w:rsidRDefault="00305D5E" w:rsidP="00305D5E">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61A7D">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1663976040" w:edGrp="everyone"/>
      <w:r w:rsidRPr="00461A7D">
        <w:rPr>
          <w:rFonts w:ascii="Tahoma" w:hAnsi="Tahoma" w:cs="Tahoma"/>
          <w:szCs w:val="20"/>
        </w:rPr>
        <w:t xml:space="preserve">в течение </w:t>
      </w:r>
      <w:r w:rsidR="0091070F">
        <w:rPr>
          <w:rFonts w:ascii="Tahoma" w:hAnsi="Tahoma" w:cs="Tahoma"/>
          <w:szCs w:val="20"/>
        </w:rPr>
        <w:t>7</w:t>
      </w:r>
      <w:r w:rsidR="00D50F94">
        <w:rPr>
          <w:rFonts w:ascii="Tahoma" w:hAnsi="Tahoma" w:cs="Tahoma"/>
          <w:szCs w:val="20"/>
        </w:rPr>
        <w:t xml:space="preserve"> календарных</w:t>
      </w:r>
      <w:r w:rsidRPr="00461A7D">
        <w:rPr>
          <w:rFonts w:ascii="Tahoma" w:hAnsi="Tahoma" w:cs="Tahoma"/>
          <w:szCs w:val="20"/>
        </w:rPr>
        <w:t xml:space="preserve"> дней </w:t>
      </w:r>
      <w:permEnd w:id="1663976040"/>
      <w:r w:rsidRPr="00461A7D">
        <w:rPr>
          <w:rFonts w:ascii="Tahoma" w:hAnsi="Tahoma" w:cs="Tahoma"/>
          <w:szCs w:val="20"/>
        </w:rPr>
        <w:t xml:space="preserve">оформить мотивированный отказ от приемки оказанных Услуг и направить его Исполнителю. </w:t>
      </w:r>
    </w:p>
    <w:p w14:paraId="232AC8DC" w14:textId="77777777" w:rsidR="0006651A" w:rsidRPr="00FC259A" w:rsidRDefault="0006651A" w:rsidP="00FC259A">
      <w:pPr>
        <w:widowControl w:val="0"/>
        <w:numPr>
          <w:ilvl w:val="2"/>
          <w:numId w:val="5"/>
        </w:numPr>
        <w:shd w:val="clear" w:color="auto" w:fill="FFFFFF"/>
        <w:tabs>
          <w:tab w:val="clear" w:pos="2292"/>
          <w:tab w:val="num" w:pos="851"/>
          <w:tab w:val="num" w:pos="993"/>
          <w:tab w:val="left" w:pos="1276"/>
        </w:tabs>
        <w:autoSpaceDE w:val="0"/>
        <w:autoSpaceDN w:val="0"/>
        <w:adjustRightInd w:val="0"/>
        <w:spacing w:after="0" w:line="240" w:lineRule="auto"/>
        <w:ind w:left="0" w:firstLine="0"/>
        <w:contextualSpacing/>
        <w:jc w:val="both"/>
        <w:rPr>
          <w:rFonts w:ascii="Tahoma" w:hAnsi="Tahoma" w:cs="Tahoma"/>
          <w:szCs w:val="20"/>
        </w:rPr>
      </w:pPr>
      <w:r w:rsidRPr="00461A7D">
        <w:rPr>
          <w:rFonts w:ascii="Tahoma" w:hAnsi="Tahoma" w:cs="Tahoma"/>
          <w:szCs w:val="20"/>
        </w:rPr>
        <w:t xml:space="preserve">Мотивированный отказ Заказчика является основанием для устранения </w:t>
      </w:r>
      <w:r w:rsidRPr="00FC259A">
        <w:rPr>
          <w:rFonts w:ascii="Tahoma" w:hAnsi="Tahoma" w:cs="Tahoma"/>
          <w:szCs w:val="20"/>
        </w:rPr>
        <w:t>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5A932EE6" w14:textId="77777777" w:rsidR="005347A6" w:rsidRPr="00FC259A" w:rsidRDefault="005347A6" w:rsidP="00FC259A">
      <w:pPr>
        <w:pStyle w:val="afffa"/>
        <w:spacing w:after="0" w:line="240" w:lineRule="auto"/>
        <w:ind w:left="0"/>
        <w:jc w:val="both"/>
        <w:rPr>
          <w:rFonts w:ascii="Tahoma" w:hAnsi="Tahoma" w:cs="Tahoma"/>
          <w:szCs w:val="20"/>
        </w:rPr>
      </w:pPr>
    </w:p>
    <w:p w14:paraId="5B7B13D5" w14:textId="77777777" w:rsidR="0019212C" w:rsidRPr="00FC259A" w:rsidRDefault="0019212C" w:rsidP="00FC259A">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Ответственность Сторон</w:t>
      </w:r>
    </w:p>
    <w:p w14:paraId="1BB4A9E6" w14:textId="77777777" w:rsidR="0019212C" w:rsidRPr="00FC259A" w:rsidRDefault="0019212C"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За неисполнение или ненадлежащее исполнение обязательств по настоящему Договору </w:t>
      </w:r>
      <w:r w:rsidR="00547EF0" w:rsidRPr="00FC259A">
        <w:rPr>
          <w:rFonts w:ascii="Tahoma" w:hAnsi="Tahoma" w:cs="Tahoma"/>
          <w:szCs w:val="20"/>
        </w:rPr>
        <w:t>С</w:t>
      </w:r>
      <w:r w:rsidRPr="00FC259A">
        <w:rPr>
          <w:rFonts w:ascii="Tahoma" w:hAnsi="Tahoma" w:cs="Tahoma"/>
          <w:szCs w:val="20"/>
        </w:rPr>
        <w:t>тороны несут ответственность в соответствии с действующим законодательством Р</w:t>
      </w:r>
      <w:r w:rsidR="005E1737" w:rsidRPr="00FC259A">
        <w:rPr>
          <w:rFonts w:ascii="Tahoma" w:hAnsi="Tahoma" w:cs="Tahoma"/>
          <w:szCs w:val="20"/>
        </w:rPr>
        <w:t xml:space="preserve">оссийской </w:t>
      </w:r>
      <w:r w:rsidRPr="00FC259A">
        <w:rPr>
          <w:rFonts w:ascii="Tahoma" w:hAnsi="Tahoma" w:cs="Tahoma"/>
          <w:szCs w:val="20"/>
        </w:rPr>
        <w:t>Ф</w:t>
      </w:r>
      <w:r w:rsidR="005E1737" w:rsidRPr="00FC259A">
        <w:rPr>
          <w:rFonts w:ascii="Tahoma" w:hAnsi="Tahoma" w:cs="Tahoma"/>
          <w:szCs w:val="20"/>
        </w:rPr>
        <w:t>едерации</w:t>
      </w:r>
      <w:r w:rsidRPr="00FC259A">
        <w:rPr>
          <w:rFonts w:ascii="Tahoma" w:hAnsi="Tahoma" w:cs="Tahoma"/>
          <w:szCs w:val="20"/>
        </w:rPr>
        <w:t xml:space="preserve">. </w:t>
      </w:r>
    </w:p>
    <w:p w14:paraId="7CE69605" w14:textId="77777777" w:rsidR="0069558B" w:rsidRPr="00FC259A" w:rsidRDefault="0069558B" w:rsidP="00FC259A">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35164A3C" w14:textId="77777777" w:rsidR="00505789" w:rsidRPr="00FC259A" w:rsidRDefault="00505789" w:rsidP="00FC259A">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332AA28F" w14:textId="77777777" w:rsidR="0069558B" w:rsidRPr="00FC259A" w:rsidRDefault="00505789" w:rsidP="00FC259A">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5BDAC68B" w14:textId="77777777" w:rsidR="00E27E03" w:rsidRPr="00FC259A" w:rsidRDefault="0006651A" w:rsidP="00FC259A">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w:t>
      </w:r>
      <w:r w:rsidRPr="00E458CD">
        <w:rPr>
          <w:rFonts w:ascii="Tahoma" w:hAnsi="Tahoma" w:cs="Tahoma"/>
          <w:szCs w:val="20"/>
        </w:rPr>
        <w:t>с п. 5.1.</w:t>
      </w:r>
      <w:r w:rsidR="00E728A7" w:rsidRPr="00E458CD">
        <w:rPr>
          <w:rFonts w:ascii="Tahoma" w:hAnsi="Tahoma" w:cs="Tahoma"/>
          <w:szCs w:val="20"/>
        </w:rPr>
        <w:t>8</w:t>
      </w:r>
      <w:r w:rsidRPr="00E458CD">
        <w:rPr>
          <w:rFonts w:ascii="Tahoma" w:hAnsi="Tahoma" w:cs="Tahoma"/>
          <w:szCs w:val="20"/>
        </w:rPr>
        <w:t>.,</w:t>
      </w:r>
      <w:r w:rsidRPr="00FC259A">
        <w:rPr>
          <w:rFonts w:ascii="Tahoma" w:hAnsi="Tahoma" w:cs="Tahoma"/>
          <w:szCs w:val="20"/>
        </w:rPr>
        <w:t xml:space="preserve"> путем возмещения Заказчику убытков. </w:t>
      </w:r>
    </w:p>
    <w:p w14:paraId="10533E89" w14:textId="6B8EAEF4" w:rsidR="0006651A" w:rsidRPr="00FC259A" w:rsidRDefault="0006651A" w:rsidP="00FC259A">
      <w:pPr>
        <w:pStyle w:val="afffa"/>
        <w:spacing w:after="0" w:line="240" w:lineRule="auto"/>
        <w:ind w:left="0"/>
        <w:jc w:val="both"/>
        <w:rPr>
          <w:rFonts w:ascii="Tahoma" w:hAnsi="Tahoma" w:cs="Tahoma"/>
          <w:szCs w:val="20"/>
        </w:rPr>
      </w:pPr>
      <w:r w:rsidRPr="00FC259A">
        <w:rPr>
          <w:rFonts w:ascii="Tahoma" w:hAnsi="Tahoma" w:cs="Tahoma"/>
          <w:szCs w:val="20"/>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14:paraId="6492B554" w14:textId="1C24E218" w:rsidR="0006651A" w:rsidRPr="00FC259A" w:rsidRDefault="0006651A" w:rsidP="00FC259A">
      <w:pPr>
        <w:pStyle w:val="afffa"/>
        <w:spacing w:after="0" w:line="240" w:lineRule="auto"/>
        <w:ind w:left="0"/>
        <w:jc w:val="both"/>
        <w:rPr>
          <w:rFonts w:ascii="Tahoma" w:hAnsi="Tahoma" w:cs="Tahoma"/>
          <w:szCs w:val="20"/>
        </w:rPr>
      </w:pPr>
      <w:r w:rsidRPr="00FC259A">
        <w:rPr>
          <w:rFonts w:ascii="Tahoma" w:hAnsi="Tahoma" w:cs="Tahoma"/>
          <w:szCs w:val="20"/>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 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14:paraId="5CB9DBCB" w14:textId="77777777" w:rsidR="00196742" w:rsidRPr="00FC259A" w:rsidRDefault="00196742" w:rsidP="00FC259A">
      <w:pPr>
        <w:pStyle w:val="afffa"/>
        <w:numPr>
          <w:ilvl w:val="1"/>
          <w:numId w:val="5"/>
        </w:numPr>
        <w:tabs>
          <w:tab w:val="clear" w:pos="1866"/>
          <w:tab w:val="num" w:pos="142"/>
        </w:tabs>
        <w:spacing w:after="0" w:line="240" w:lineRule="auto"/>
        <w:jc w:val="both"/>
        <w:rPr>
          <w:rFonts w:ascii="Tahoma" w:hAnsi="Tahoma" w:cs="Tahoma"/>
          <w:szCs w:val="20"/>
        </w:rPr>
      </w:pPr>
      <w:r w:rsidRPr="00FC259A">
        <w:rPr>
          <w:rFonts w:ascii="Tahoma" w:hAnsi="Tahoma" w:cs="Tahoma"/>
          <w:szCs w:val="20"/>
        </w:rPr>
        <w:t>Исполнитель освобождается от возмещения ущерба, если он причинен:</w:t>
      </w:r>
    </w:p>
    <w:p w14:paraId="6131F1CE" w14:textId="77777777" w:rsidR="00196742" w:rsidRPr="00FC259A" w:rsidRDefault="00196742" w:rsidP="00FC259A">
      <w:pPr>
        <w:pStyle w:val="afffa"/>
        <w:tabs>
          <w:tab w:val="num" w:pos="142"/>
        </w:tabs>
        <w:spacing w:after="0" w:line="240" w:lineRule="auto"/>
        <w:ind w:left="0"/>
        <w:jc w:val="both"/>
        <w:rPr>
          <w:rFonts w:ascii="Tahoma" w:hAnsi="Tahoma" w:cs="Tahoma"/>
          <w:szCs w:val="20"/>
        </w:rPr>
      </w:pPr>
      <w:permStart w:id="1400402686" w:edGrp="everyone"/>
      <w:r w:rsidRPr="00FC259A">
        <w:rPr>
          <w:rFonts w:ascii="Tahoma" w:hAnsi="Tahoma" w:cs="Tahoma"/>
          <w:szCs w:val="20"/>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14:paraId="4E027EB2" w14:textId="54165DBA" w:rsidR="00196742" w:rsidRPr="00FC259A" w:rsidRDefault="00196742" w:rsidP="00FC259A">
      <w:pPr>
        <w:pStyle w:val="afffa"/>
        <w:spacing w:after="0" w:line="240" w:lineRule="auto"/>
        <w:ind w:left="0"/>
        <w:jc w:val="both"/>
        <w:rPr>
          <w:rFonts w:ascii="Tahoma" w:hAnsi="Tahoma" w:cs="Tahoma"/>
          <w:szCs w:val="20"/>
        </w:rPr>
      </w:pPr>
      <w:r w:rsidRPr="00FC259A">
        <w:rPr>
          <w:rFonts w:ascii="Tahoma" w:hAnsi="Tahoma" w:cs="Tahoma"/>
          <w:szCs w:val="20"/>
        </w:rPr>
        <w:t>- действиями извне без проникновения на объект (выстрел, забрасывание предметов на охраняемую территорию и т.п.).</w:t>
      </w:r>
    </w:p>
    <w:permEnd w:id="1400402686"/>
    <w:p w14:paraId="63840ECF" w14:textId="74010D41" w:rsidR="00337F4D" w:rsidRPr="00FC259A" w:rsidRDefault="0006651A" w:rsidP="00FC259A">
      <w:pPr>
        <w:pStyle w:val="afffa"/>
        <w:numPr>
          <w:ilvl w:val="1"/>
          <w:numId w:val="5"/>
        </w:numPr>
        <w:tabs>
          <w:tab w:val="clear" w:pos="1866"/>
          <w:tab w:val="num" w:pos="709"/>
        </w:tabs>
        <w:spacing w:after="0" w:line="240" w:lineRule="auto"/>
        <w:jc w:val="both"/>
        <w:rPr>
          <w:rFonts w:ascii="Tahoma" w:hAnsi="Tahoma" w:cs="Tahoma"/>
          <w:szCs w:val="20"/>
        </w:rPr>
      </w:pPr>
      <w:r w:rsidRPr="00FC259A">
        <w:rPr>
          <w:rFonts w:ascii="Tahoma" w:hAnsi="Tahoma" w:cs="Tahoma"/>
          <w:szCs w:val="20"/>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14:paraId="10FF05BA" w14:textId="4A565FE3" w:rsidR="0006651A" w:rsidRPr="00FC259A" w:rsidRDefault="0006651A" w:rsidP="0057040C">
      <w:pPr>
        <w:pStyle w:val="afffa"/>
        <w:numPr>
          <w:ilvl w:val="0"/>
          <w:numId w:val="14"/>
        </w:numPr>
        <w:spacing w:after="0" w:line="240" w:lineRule="auto"/>
        <w:ind w:left="0" w:firstLine="0"/>
        <w:jc w:val="both"/>
        <w:rPr>
          <w:rFonts w:ascii="Tahoma" w:hAnsi="Tahoma" w:cs="Tahoma"/>
          <w:szCs w:val="20"/>
        </w:rPr>
      </w:pPr>
      <w:permStart w:id="1763187826" w:edGrp="everyone"/>
      <w:r w:rsidRPr="00FC259A">
        <w:rPr>
          <w:rFonts w:ascii="Tahoma" w:hAnsi="Tahoma" w:cs="Tahoma"/>
          <w:szCs w:val="20"/>
        </w:rPr>
        <w:t xml:space="preserve"> За каждый случай пропуска на охраняемую территорию или с охраняемой территории с нарушением пропускного режима:</w:t>
      </w:r>
    </w:p>
    <w:p w14:paraId="228B69BE" w14:textId="746E9C47" w:rsidR="0006651A" w:rsidRPr="00FC259A" w:rsidRDefault="0006651A" w:rsidP="00FC259A">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 xml:space="preserve">а) </w:t>
      </w:r>
      <w:r w:rsidR="00FE5082">
        <w:rPr>
          <w:rFonts w:ascii="Tahoma" w:hAnsi="Tahoma" w:cs="Tahoma"/>
          <w:szCs w:val="20"/>
        </w:rPr>
        <w:t>физического лица - в размере 10 000</w:t>
      </w:r>
      <w:r w:rsidRPr="00FC259A">
        <w:rPr>
          <w:rFonts w:ascii="Tahoma" w:hAnsi="Tahoma" w:cs="Tahoma"/>
          <w:szCs w:val="20"/>
        </w:rPr>
        <w:t xml:space="preserve"> рублей;</w:t>
      </w:r>
    </w:p>
    <w:p w14:paraId="59646834" w14:textId="333AE1AA" w:rsidR="0006651A" w:rsidRPr="00FC259A" w:rsidRDefault="0006651A" w:rsidP="00FC259A">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б) физического лица, причинившего Заказчику ущерб путем хищения или повреждения имущества, - в разм</w:t>
      </w:r>
      <w:r w:rsidR="00FE5082">
        <w:rPr>
          <w:rFonts w:ascii="Tahoma" w:hAnsi="Tahoma" w:cs="Tahoma"/>
          <w:szCs w:val="20"/>
        </w:rPr>
        <w:t>ере 30</w:t>
      </w:r>
      <w:r w:rsidRPr="00FC259A">
        <w:rPr>
          <w:rFonts w:ascii="Tahoma" w:hAnsi="Tahoma" w:cs="Tahoma"/>
          <w:szCs w:val="20"/>
        </w:rPr>
        <w:t xml:space="preserve"> 000 рублей, с возмещением причиненного Заказчику ущерба в соответствии с положениями Раздела 6 настоящего Договора настоящего Договора;</w:t>
      </w:r>
    </w:p>
    <w:p w14:paraId="08A1C08B" w14:textId="717DF510" w:rsidR="0006651A" w:rsidRPr="00FC259A" w:rsidRDefault="0006651A" w:rsidP="00FC259A">
      <w:pPr>
        <w:pStyle w:val="afffa"/>
        <w:tabs>
          <w:tab w:val="num" w:pos="567"/>
        </w:tabs>
        <w:spacing w:after="0" w:line="240" w:lineRule="auto"/>
        <w:ind w:left="0"/>
        <w:jc w:val="both"/>
        <w:rPr>
          <w:rFonts w:ascii="Tahoma" w:hAnsi="Tahoma" w:cs="Tahoma"/>
          <w:szCs w:val="20"/>
        </w:rPr>
      </w:pPr>
      <w:r w:rsidRPr="00FC259A">
        <w:rPr>
          <w:rFonts w:ascii="Tahoma" w:hAnsi="Tahoma" w:cs="Tahoma"/>
          <w:szCs w:val="20"/>
        </w:rPr>
        <w:t>в) 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14:paraId="40644101" w14:textId="6A64CB9B" w:rsidR="0006651A" w:rsidRPr="00FC259A" w:rsidRDefault="0006651A" w:rsidP="0057040C">
      <w:pPr>
        <w:pStyle w:val="afffa"/>
        <w:numPr>
          <w:ilvl w:val="0"/>
          <w:numId w:val="14"/>
        </w:numPr>
        <w:spacing w:after="0" w:line="240" w:lineRule="auto"/>
        <w:ind w:left="0" w:firstLine="0"/>
        <w:jc w:val="both"/>
        <w:rPr>
          <w:rFonts w:ascii="Tahoma" w:hAnsi="Tahoma" w:cs="Tahoma"/>
          <w:szCs w:val="20"/>
        </w:rPr>
      </w:pPr>
      <w:r w:rsidRPr="00FC259A">
        <w:rPr>
          <w:rFonts w:ascii="Tahoma" w:hAnsi="Tahoma" w:cs="Tahoma"/>
          <w:szCs w:val="20"/>
        </w:rPr>
        <w:t>За каждый случай причинения ущерба Заказчику путем хищения или повреждения имущества работ</w:t>
      </w:r>
      <w:r w:rsidR="00FE5082">
        <w:rPr>
          <w:rFonts w:ascii="Tahoma" w:hAnsi="Tahoma" w:cs="Tahoma"/>
          <w:szCs w:val="20"/>
        </w:rPr>
        <w:t>никами Исполнителя - в размере 50</w:t>
      </w:r>
      <w:r w:rsidRPr="00FC259A">
        <w:rPr>
          <w:rFonts w:ascii="Tahoma" w:hAnsi="Tahoma" w:cs="Tahoma"/>
          <w:szCs w:val="20"/>
        </w:rPr>
        <w:t xml:space="preserve"> 000 рублей, с возмещением причиненного Заказчику ущерба в соответствии с положениями Раздела 6 настоящего Договора;</w:t>
      </w:r>
    </w:p>
    <w:p w14:paraId="611E9928" w14:textId="578273D9" w:rsidR="0006651A" w:rsidRPr="0057040C" w:rsidRDefault="0006651A" w:rsidP="0057040C">
      <w:pPr>
        <w:pStyle w:val="afffa"/>
        <w:numPr>
          <w:ilvl w:val="0"/>
          <w:numId w:val="14"/>
        </w:numPr>
        <w:spacing w:after="0" w:line="240" w:lineRule="auto"/>
        <w:ind w:left="0" w:firstLine="0"/>
        <w:jc w:val="both"/>
        <w:rPr>
          <w:rFonts w:ascii="Tahoma" w:hAnsi="Tahoma" w:cs="Tahoma"/>
          <w:szCs w:val="20"/>
        </w:rPr>
      </w:pPr>
      <w:r w:rsidRPr="00FC259A">
        <w:rPr>
          <w:rFonts w:ascii="Tahoma" w:hAnsi="Tahoma" w:cs="Tahoma"/>
          <w:szCs w:val="20"/>
        </w:rPr>
        <w:t xml:space="preserve">За </w:t>
      </w:r>
      <w:r w:rsidRPr="0057040C">
        <w:rPr>
          <w:rFonts w:ascii="Tahoma" w:hAnsi="Tahoma" w:cs="Tahoma"/>
          <w:szCs w:val="20"/>
        </w:rPr>
        <w:t xml:space="preserve">каждый случай не закрытия поста охраны в соответствии с </w:t>
      </w:r>
      <w:r w:rsidR="00651263">
        <w:rPr>
          <w:rFonts w:ascii="Tahoma" w:hAnsi="Tahoma" w:cs="Tahoma"/>
          <w:szCs w:val="20"/>
        </w:rPr>
        <w:t xml:space="preserve">Техническим Заданием </w:t>
      </w:r>
      <w:r w:rsidR="00FE5082">
        <w:rPr>
          <w:rFonts w:ascii="Tahoma" w:hAnsi="Tahoma" w:cs="Tahoma"/>
          <w:szCs w:val="20"/>
        </w:rPr>
        <w:t>(Задание Заказчика)</w:t>
      </w:r>
      <w:r w:rsidRPr="0057040C">
        <w:rPr>
          <w:rFonts w:ascii="Tahoma" w:hAnsi="Tahoma" w:cs="Tahoma"/>
          <w:szCs w:val="20"/>
        </w:rPr>
        <w:t xml:space="preserve"> с</w:t>
      </w:r>
      <w:r w:rsidR="00FE5082">
        <w:rPr>
          <w:rFonts w:ascii="Tahoma" w:hAnsi="Tahoma" w:cs="Tahoma"/>
          <w:szCs w:val="20"/>
        </w:rPr>
        <w:t>овместной комиссии - в размере 10</w:t>
      </w:r>
      <w:r w:rsidRPr="0057040C">
        <w:rPr>
          <w:rFonts w:ascii="Tahoma" w:hAnsi="Tahoma" w:cs="Tahoma"/>
          <w:szCs w:val="20"/>
        </w:rPr>
        <w:t xml:space="preserve"> 000 рублей. Пост считается незакрытым, если не выставлен один работник либо необходимое количество работников Исполнителя для данного поста.</w:t>
      </w:r>
      <w:r w:rsidR="00FE5082">
        <w:rPr>
          <w:rFonts w:ascii="Tahoma" w:hAnsi="Tahoma" w:cs="Tahoma"/>
          <w:szCs w:val="20"/>
        </w:rPr>
        <w:t xml:space="preserve"> Охраняемый Объект считается не поставленным на охранную сигнализацию, если: в период времени с 22:00 часов до 05:00 часов охраняемый объект не подключен к охранной сигнализации более, чем 30 минут. </w:t>
      </w:r>
    </w:p>
    <w:p w14:paraId="6DE66C8B" w14:textId="624756CE" w:rsidR="0006651A" w:rsidRPr="0057040C" w:rsidRDefault="0006651A" w:rsidP="0057040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отсутствия у работников Исполнителя служебного удостоверения, форменного обмундирования, специальных средств при</w:t>
      </w:r>
      <w:r w:rsidR="00FE5082">
        <w:rPr>
          <w:rFonts w:ascii="Tahoma" w:hAnsi="Tahoma" w:cs="Tahoma"/>
          <w:szCs w:val="20"/>
        </w:rPr>
        <w:t xml:space="preserve"> несении дежурства - в размере 2</w:t>
      </w:r>
      <w:r w:rsidRPr="0057040C">
        <w:rPr>
          <w:rFonts w:ascii="Tahoma" w:hAnsi="Tahoma" w:cs="Tahoma"/>
          <w:szCs w:val="20"/>
        </w:rPr>
        <w:t xml:space="preserve"> 000 рублей.</w:t>
      </w:r>
    </w:p>
    <w:p w14:paraId="3BDF089B" w14:textId="7B52A57F" w:rsidR="0006651A" w:rsidRPr="0057040C" w:rsidRDefault="0006651A" w:rsidP="0057040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lastRenderedPageBreak/>
        <w:t xml:space="preserve">За каждый случай отсутствия у работников Исполнителя </w:t>
      </w:r>
      <w:r w:rsidR="00FE5082">
        <w:rPr>
          <w:rFonts w:ascii="Tahoma" w:hAnsi="Tahoma" w:cs="Tahoma"/>
          <w:szCs w:val="20"/>
        </w:rPr>
        <w:t xml:space="preserve">специальных средств, </w:t>
      </w:r>
      <w:r w:rsidRPr="0057040C">
        <w:rPr>
          <w:rFonts w:ascii="Tahoma" w:hAnsi="Tahoma" w:cs="Tahoma"/>
          <w:szCs w:val="20"/>
        </w:rPr>
        <w:t>наличие которого предусмотрено в соответствии с Актом совместной комиссии - в размере 2 000 рублей.</w:t>
      </w:r>
    </w:p>
    <w:p w14:paraId="40136375" w14:textId="00FCD5B6" w:rsidR="00665811" w:rsidRPr="0057040C" w:rsidRDefault="00665811" w:rsidP="0057040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нарушения работниками Исполнителя Инструкции о пропускном и внутр</w:t>
      </w:r>
      <w:r w:rsidR="00FE5082">
        <w:rPr>
          <w:rFonts w:ascii="Tahoma" w:hAnsi="Tahoma" w:cs="Tahoma"/>
          <w:szCs w:val="20"/>
        </w:rPr>
        <w:t>иобъектовом режиме – в размере 5</w:t>
      </w:r>
      <w:r w:rsidRPr="0057040C">
        <w:rPr>
          <w:rFonts w:ascii="Tahoma" w:hAnsi="Tahoma" w:cs="Tahoma"/>
          <w:szCs w:val="20"/>
        </w:rPr>
        <w:t> 000 рублей.</w:t>
      </w:r>
    </w:p>
    <w:p w14:paraId="765A02BD" w14:textId="14D00BF2" w:rsidR="0006651A" w:rsidRPr="0057040C" w:rsidRDefault="0006651A" w:rsidP="0057040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 xml:space="preserve">За каждый случай нарушений, перечисленных в </w:t>
      </w:r>
      <w:r w:rsidR="00E458CD" w:rsidRPr="0057040C">
        <w:rPr>
          <w:rFonts w:ascii="Tahoma" w:hAnsi="Tahoma" w:cs="Tahoma"/>
          <w:szCs w:val="20"/>
        </w:rPr>
        <w:t>пункте 5.1.12</w:t>
      </w:r>
      <w:r w:rsidRPr="0057040C">
        <w:rPr>
          <w:rFonts w:ascii="Tahoma" w:hAnsi="Tahoma" w:cs="Tahoma"/>
          <w:szCs w:val="20"/>
        </w:rPr>
        <w:t>. настоящего Договора - в размере 1</w:t>
      </w:r>
      <w:r w:rsidR="00FE5082">
        <w:rPr>
          <w:rFonts w:ascii="Tahoma" w:hAnsi="Tahoma" w:cs="Tahoma"/>
          <w:szCs w:val="20"/>
        </w:rPr>
        <w:t>0</w:t>
      </w:r>
      <w:r w:rsidRPr="0057040C">
        <w:rPr>
          <w:rFonts w:ascii="Tahoma" w:hAnsi="Tahoma" w:cs="Tahoma"/>
          <w:szCs w:val="20"/>
        </w:rPr>
        <w:t xml:space="preserve"> 000 рублей.</w:t>
      </w:r>
    </w:p>
    <w:p w14:paraId="76280418" w14:textId="60C1052C" w:rsidR="0006651A" w:rsidRPr="0057040C" w:rsidRDefault="0006651A" w:rsidP="00FC259A">
      <w:pPr>
        <w:pStyle w:val="afffa"/>
        <w:tabs>
          <w:tab w:val="num" w:pos="567"/>
        </w:tabs>
        <w:spacing w:after="0" w:line="240" w:lineRule="auto"/>
        <w:ind w:left="0"/>
        <w:jc w:val="both"/>
        <w:rPr>
          <w:rFonts w:ascii="Tahoma" w:hAnsi="Tahoma" w:cs="Tahoma"/>
          <w:szCs w:val="20"/>
        </w:rPr>
      </w:pPr>
      <w:r w:rsidRPr="0057040C">
        <w:rPr>
          <w:rFonts w:ascii="Tahoma" w:hAnsi="Tahoma" w:cs="Tahoma"/>
          <w:szCs w:val="20"/>
        </w:rPr>
        <w:t>Указанные</w:t>
      </w:r>
      <w:r w:rsidR="00FE0E1A" w:rsidRPr="0057040C">
        <w:rPr>
          <w:rFonts w:ascii="Tahoma" w:hAnsi="Tahoma" w:cs="Tahoma"/>
          <w:szCs w:val="20"/>
        </w:rPr>
        <w:t xml:space="preserve"> в </w:t>
      </w:r>
      <w:r w:rsidR="00337F4D" w:rsidRPr="0057040C">
        <w:rPr>
          <w:rFonts w:ascii="Tahoma" w:hAnsi="Tahoma" w:cs="Tahoma"/>
          <w:szCs w:val="20"/>
        </w:rPr>
        <w:t>п. 6</w:t>
      </w:r>
      <w:r w:rsidR="00684F23" w:rsidRPr="0057040C">
        <w:rPr>
          <w:rFonts w:ascii="Tahoma" w:hAnsi="Tahoma" w:cs="Tahoma"/>
          <w:szCs w:val="20"/>
        </w:rPr>
        <w:t xml:space="preserve">.7. настоящего Договора </w:t>
      </w:r>
      <w:r w:rsidRPr="0057040C">
        <w:rPr>
          <w:rFonts w:ascii="Tahoma" w:hAnsi="Tahoma" w:cs="Tahoma"/>
          <w:szCs w:val="20"/>
        </w:rPr>
        <w:t>финансовые санкции, Заказчик применяет на основании Акта о выявленном нар</w:t>
      </w:r>
      <w:r w:rsidR="00E728A7" w:rsidRPr="0057040C">
        <w:rPr>
          <w:rFonts w:ascii="Tahoma" w:hAnsi="Tahoma" w:cs="Tahoma"/>
          <w:szCs w:val="20"/>
        </w:rPr>
        <w:t xml:space="preserve">ушении в соответствии с </w:t>
      </w:r>
      <w:r w:rsidR="00E728A7" w:rsidRPr="0057040C">
        <w:rPr>
          <w:rFonts w:ascii="Tahoma" w:hAnsi="Tahoma" w:cs="Tahoma"/>
          <w:szCs w:val="20"/>
          <w:highlight w:val="yellow"/>
        </w:rPr>
        <w:t>п</w:t>
      </w:r>
      <w:r w:rsidR="00E728A7" w:rsidRPr="0057040C">
        <w:rPr>
          <w:rFonts w:ascii="Tahoma" w:hAnsi="Tahoma" w:cs="Tahoma"/>
          <w:szCs w:val="20"/>
        </w:rPr>
        <w:t xml:space="preserve">. </w:t>
      </w:r>
      <w:r w:rsidR="00E458CD" w:rsidRPr="0057040C">
        <w:rPr>
          <w:rFonts w:ascii="Tahoma" w:hAnsi="Tahoma" w:cs="Tahoma"/>
          <w:szCs w:val="20"/>
        </w:rPr>
        <w:t>5.1.9.7</w:t>
      </w:r>
      <w:r w:rsidRPr="0057040C">
        <w:rPr>
          <w:rFonts w:ascii="Tahoma" w:hAnsi="Tahoma" w:cs="Tahoma"/>
          <w:szCs w:val="20"/>
        </w:rPr>
        <w:t xml:space="preserve"> насто</w:t>
      </w:r>
      <w:r w:rsidR="00D52512" w:rsidRPr="0057040C">
        <w:rPr>
          <w:rFonts w:ascii="Tahoma" w:hAnsi="Tahoma" w:cs="Tahoma"/>
          <w:szCs w:val="20"/>
        </w:rPr>
        <w:t>ящего</w:t>
      </w:r>
      <w:r w:rsidR="00FE5082">
        <w:rPr>
          <w:rFonts w:ascii="Tahoma" w:hAnsi="Tahoma" w:cs="Tahoma"/>
          <w:szCs w:val="20"/>
        </w:rPr>
        <w:t xml:space="preserve"> Договора (Приложение №6</w:t>
      </w:r>
      <w:r w:rsidR="00D52512" w:rsidRPr="0057040C">
        <w:rPr>
          <w:rFonts w:ascii="Tahoma" w:hAnsi="Tahoma" w:cs="Tahoma"/>
          <w:szCs w:val="20"/>
        </w:rPr>
        <w:t>).</w:t>
      </w:r>
    </w:p>
    <w:permEnd w:id="1763187826"/>
    <w:p w14:paraId="7831FB3C" w14:textId="36E94860" w:rsidR="000713CA" w:rsidRPr="0057040C" w:rsidRDefault="00C0500F" w:rsidP="00C0500F">
      <w:pPr>
        <w:pStyle w:val="afffa"/>
        <w:numPr>
          <w:ilvl w:val="1"/>
          <w:numId w:val="5"/>
        </w:numPr>
        <w:tabs>
          <w:tab w:val="clear" w:pos="1866"/>
          <w:tab w:val="num" w:pos="709"/>
        </w:tabs>
        <w:spacing w:after="0" w:line="240" w:lineRule="auto"/>
        <w:jc w:val="both"/>
        <w:rPr>
          <w:rFonts w:ascii="Tahoma" w:eastAsia="Times New Roman" w:hAnsi="Tahoma" w:cs="Tahoma"/>
          <w:iCs/>
          <w:szCs w:val="20"/>
        </w:rPr>
      </w:pPr>
      <w:r w:rsidRPr="00C0500F">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57040C">
        <w:rPr>
          <w:rFonts w:ascii="Tahoma" w:eastAsia="Times New Roman" w:hAnsi="Tahoma" w:cs="Tahoma"/>
          <w:iCs/>
          <w:szCs w:val="20"/>
        </w:rPr>
        <w:t>.</w:t>
      </w:r>
    </w:p>
    <w:p w14:paraId="5CBF6071" w14:textId="26FC6D9E" w:rsidR="00406EB9" w:rsidRPr="0057040C" w:rsidRDefault="00DD0379" w:rsidP="00FC259A">
      <w:pPr>
        <w:pStyle w:val="ConsPlusNormal"/>
        <w:numPr>
          <w:ilvl w:val="1"/>
          <w:numId w:val="5"/>
        </w:numPr>
        <w:tabs>
          <w:tab w:val="clear" w:pos="1866"/>
          <w:tab w:val="num" w:pos="426"/>
        </w:tabs>
        <w:jc w:val="both"/>
        <w:rPr>
          <w:i w:val="0"/>
        </w:rPr>
      </w:pPr>
      <w:r w:rsidRPr="0057040C">
        <w:rPr>
          <w:i w:val="0"/>
        </w:rPr>
        <w:t xml:space="preserve">Заказчик не несет перед </w:t>
      </w:r>
      <w:r w:rsidR="00E31764" w:rsidRPr="0057040C">
        <w:rPr>
          <w:i w:val="0"/>
        </w:rPr>
        <w:t>Исполнителем</w:t>
      </w:r>
      <w:r w:rsidRPr="0057040C">
        <w:rPr>
          <w:i w:val="0"/>
        </w:rPr>
        <w:t xml:space="preserve"> ответственность за упущенную выгоду.</w:t>
      </w:r>
    </w:p>
    <w:p w14:paraId="3FD82FEC" w14:textId="673A8310" w:rsidR="0019212C" w:rsidRPr="0057040C" w:rsidRDefault="0019212C"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bookmarkStart w:id="6" w:name="_Ref325972312"/>
      <w:r w:rsidRPr="0057040C">
        <w:rPr>
          <w:rFonts w:ascii="Tahoma" w:hAnsi="Tahoma" w:cs="Tahoma"/>
          <w:szCs w:val="20"/>
        </w:rPr>
        <w:t>Исполнитель при нарушении договорных обязательств уплачивает Заказчику:</w:t>
      </w:r>
      <w:bookmarkEnd w:id="6"/>
    </w:p>
    <w:p w14:paraId="7B0FA9F8" w14:textId="2EA35DF2" w:rsidR="00D52512" w:rsidRPr="0057040C" w:rsidRDefault="00D52512" w:rsidP="0057040C">
      <w:pPr>
        <w:widowControl w:val="0"/>
        <w:numPr>
          <w:ilvl w:val="1"/>
          <w:numId w:val="6"/>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7040C">
        <w:rPr>
          <w:rFonts w:ascii="Tahoma" w:eastAsia="Times New Roman" w:hAnsi="Tahoma" w:cs="Tahoma"/>
          <w:szCs w:val="20"/>
        </w:rPr>
        <w:t>За ненадлежащее исполнение Исполнителем</w:t>
      </w:r>
      <w:r w:rsidR="006B0193" w:rsidRPr="0057040C">
        <w:rPr>
          <w:rFonts w:ascii="Tahoma" w:eastAsia="Times New Roman" w:hAnsi="Tahoma" w:cs="Tahoma"/>
          <w:szCs w:val="20"/>
        </w:rPr>
        <w:t xml:space="preserve"> обязательств</w:t>
      </w:r>
      <w:r w:rsidRPr="0057040C">
        <w:rPr>
          <w:rFonts w:ascii="Tahoma" w:eastAsia="Times New Roman" w:hAnsi="Tahoma" w:cs="Tahoma"/>
          <w:szCs w:val="20"/>
        </w:rPr>
        <w:t xml:space="preserve">, предусмотренных </w:t>
      </w:r>
      <w:r w:rsidR="001A1863">
        <w:rPr>
          <w:rFonts w:ascii="Tahoma" w:eastAsia="Times New Roman" w:hAnsi="Tahoma" w:cs="Tahoma"/>
          <w:szCs w:val="20"/>
        </w:rPr>
        <w:t>п.3.</w:t>
      </w:r>
      <w:permStart w:id="1626229847" w:edGrp="everyone"/>
      <w:r w:rsidR="001A1863">
        <w:rPr>
          <w:rFonts w:ascii="Tahoma" w:eastAsia="Times New Roman" w:hAnsi="Tahoma" w:cs="Tahoma"/>
          <w:szCs w:val="20"/>
        </w:rPr>
        <w:t>7</w:t>
      </w:r>
      <w:permEnd w:id="1626229847"/>
      <w:r w:rsidRPr="0057040C">
        <w:rPr>
          <w:rFonts w:ascii="Tahoma" w:eastAsia="Times New Roman" w:hAnsi="Tahoma" w:cs="Tahoma"/>
          <w:szCs w:val="20"/>
        </w:rPr>
        <w:t xml:space="preserve">. Договора, Исполнитель уплачивает Заказчику неустойку в размере </w:t>
      </w:r>
      <w:permStart w:id="668415053" w:edGrp="everyone"/>
      <w:r w:rsidRPr="0057040C">
        <w:rPr>
          <w:rFonts w:ascii="Tahoma" w:eastAsia="Times New Roman" w:hAnsi="Tahoma" w:cs="Tahoma"/>
          <w:szCs w:val="20"/>
        </w:rPr>
        <w:t>0,05% (пять сотых процента) от Цены Договора (стоимости Услуг), указанной в п. 2.1. Договора</w:t>
      </w:r>
      <w:permEnd w:id="668415053"/>
      <w:r w:rsidRPr="0057040C">
        <w:rPr>
          <w:rFonts w:ascii="Tahoma" w:eastAsia="Times New Roman" w:hAnsi="Tahoma" w:cs="Tahoma"/>
          <w:szCs w:val="20"/>
        </w:rPr>
        <w:t>, за каждый день просрочки, начиная с первого дня просрочки и до дня предоставления информации и копий документов Заказчику.</w:t>
      </w:r>
    </w:p>
    <w:p w14:paraId="22F899A3" w14:textId="115EE2B6" w:rsidR="00FC415F" w:rsidRPr="0057040C" w:rsidRDefault="00FC415F" w:rsidP="0057040C">
      <w:pPr>
        <w:widowControl w:val="0"/>
        <w:numPr>
          <w:ilvl w:val="1"/>
          <w:numId w:val="6"/>
        </w:numPr>
        <w:shd w:val="clear" w:color="auto" w:fill="FFFFFF"/>
        <w:tabs>
          <w:tab w:val="clear" w:pos="1866"/>
          <w:tab w:val="num" w:pos="426"/>
        </w:tabs>
        <w:autoSpaceDE w:val="0"/>
        <w:autoSpaceDN w:val="0"/>
        <w:adjustRightInd w:val="0"/>
        <w:spacing w:after="0" w:line="240" w:lineRule="auto"/>
        <w:ind w:left="0" w:firstLine="0"/>
        <w:contextualSpacing/>
        <w:jc w:val="both"/>
        <w:rPr>
          <w:rFonts w:ascii="Tahoma" w:hAnsi="Tahoma" w:cs="Tahoma"/>
          <w:szCs w:val="20"/>
        </w:rPr>
      </w:pPr>
      <w:bookmarkStart w:id="7" w:name="_Ref327954349"/>
      <w:permStart w:id="680531329" w:edGrp="everyone"/>
      <w:r w:rsidRPr="0057040C">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14:paraId="362AD683" w14:textId="362FBE2A" w:rsidR="00FC415F" w:rsidRPr="0057040C" w:rsidRDefault="00FC415F" w:rsidP="0057040C">
      <w:pPr>
        <w:widowControl w:val="0"/>
        <w:numPr>
          <w:ilvl w:val="1"/>
          <w:numId w:val="6"/>
        </w:numPr>
        <w:shd w:val="clear" w:color="auto" w:fill="FFFFFF"/>
        <w:tabs>
          <w:tab w:val="clear" w:pos="1866"/>
          <w:tab w:val="num" w:pos="426"/>
        </w:tabs>
        <w:autoSpaceDE w:val="0"/>
        <w:autoSpaceDN w:val="0"/>
        <w:adjustRightInd w:val="0"/>
        <w:spacing w:after="0" w:line="240" w:lineRule="auto"/>
        <w:ind w:left="0" w:firstLine="0"/>
        <w:contextualSpacing/>
        <w:jc w:val="both"/>
        <w:rPr>
          <w:rFonts w:ascii="Tahoma" w:hAnsi="Tahoma" w:cs="Tahoma"/>
          <w:szCs w:val="20"/>
        </w:rPr>
      </w:pPr>
      <w:bookmarkStart w:id="8" w:name="_Ref328989777"/>
      <w:r w:rsidRPr="0057040C">
        <w:rPr>
          <w:rFonts w:ascii="Tahoma" w:hAnsi="Tahoma" w:cs="Tahoma"/>
          <w:szCs w:val="20"/>
        </w:rPr>
        <w:t xml:space="preserve">За нарушение Исполнителем пропускного и </w:t>
      </w:r>
      <w:r w:rsidRPr="0057040C">
        <w:rPr>
          <w:rFonts w:ascii="Tahoma" w:hAnsi="Tahoma" w:cs="Tahoma"/>
          <w:bCs/>
          <w:szCs w:val="20"/>
        </w:rPr>
        <w:t>внутриобъектового</w:t>
      </w:r>
      <w:r w:rsidRPr="0057040C">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7"/>
      <w:bookmarkEnd w:id="8"/>
    </w:p>
    <w:permEnd w:id="680531329"/>
    <w:p w14:paraId="3E772212" w14:textId="56FC66ED" w:rsidR="00D16E9A" w:rsidRPr="00FC259A" w:rsidRDefault="00D16E9A" w:rsidP="00FC259A">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FC259A">
        <w:rPr>
          <w:rFonts w:ascii="Tahoma" w:hAnsi="Tahoma" w:cs="Tahoma"/>
          <w:szCs w:val="20"/>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14:paraId="7B62CEFF" w14:textId="19B210D1" w:rsidR="00D16E9A" w:rsidRPr="00FC259A" w:rsidRDefault="00D16E9A"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w:t>
      </w:r>
      <w:r w:rsidR="00337F4D" w:rsidRPr="00FC259A">
        <w:rPr>
          <w:rFonts w:ascii="Tahoma" w:hAnsi="Tahoma" w:cs="Tahoma"/>
          <w:szCs w:val="20"/>
        </w:rPr>
        <w:t>6</w:t>
      </w:r>
      <w:r w:rsidRPr="00FC259A">
        <w:rPr>
          <w:rFonts w:ascii="Tahoma" w:hAnsi="Tahoma" w:cs="Tahoma"/>
          <w:szCs w:val="20"/>
        </w:rPr>
        <w:t>.</w:t>
      </w:r>
      <w:permStart w:id="856117527" w:edGrp="everyone"/>
      <w:r w:rsidRPr="00FC259A">
        <w:rPr>
          <w:rFonts w:ascii="Tahoma" w:hAnsi="Tahoma" w:cs="Tahoma"/>
          <w:szCs w:val="20"/>
        </w:rPr>
        <w:t>11</w:t>
      </w:r>
      <w:permEnd w:id="856117527"/>
      <w:r w:rsidRPr="00FC259A">
        <w:rPr>
          <w:rFonts w:ascii="Tahoma" w:hAnsi="Tahoma" w:cs="Tahoma"/>
          <w:szCs w:val="20"/>
        </w:rPr>
        <w:t>. Договора суммы  за каждый установленный случай.</w:t>
      </w:r>
    </w:p>
    <w:p w14:paraId="18AC1143" w14:textId="0AD0B601" w:rsidR="00D16E9A" w:rsidRPr="00FC259A" w:rsidRDefault="00D16E9A"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w:t>
      </w:r>
      <w:r w:rsidR="00337F4D" w:rsidRPr="00FC259A">
        <w:rPr>
          <w:rFonts w:ascii="Tahoma" w:hAnsi="Tahoma" w:cs="Tahoma"/>
          <w:szCs w:val="20"/>
        </w:rPr>
        <w:t>6</w:t>
      </w:r>
      <w:r w:rsidR="00D229C7" w:rsidRPr="00FC259A">
        <w:rPr>
          <w:rFonts w:ascii="Tahoma" w:hAnsi="Tahoma" w:cs="Tahoma"/>
          <w:szCs w:val="20"/>
        </w:rPr>
        <w:t>.</w:t>
      </w:r>
      <w:permStart w:id="1904893216" w:edGrp="everyone"/>
      <w:r w:rsidR="00D229C7" w:rsidRPr="00FC259A">
        <w:rPr>
          <w:rFonts w:ascii="Tahoma" w:hAnsi="Tahoma" w:cs="Tahoma"/>
          <w:szCs w:val="20"/>
        </w:rPr>
        <w:t>11</w:t>
      </w:r>
      <w:permEnd w:id="1904893216"/>
      <w:r w:rsidR="00D229C7" w:rsidRPr="00FC259A">
        <w:rPr>
          <w:rFonts w:ascii="Tahoma" w:hAnsi="Tahoma" w:cs="Tahoma"/>
          <w:szCs w:val="20"/>
        </w:rPr>
        <w:t xml:space="preserve"> </w:t>
      </w:r>
      <w:r w:rsidRPr="00FC259A">
        <w:rPr>
          <w:rFonts w:ascii="Tahoma" w:hAnsi="Tahoma" w:cs="Tahoma"/>
          <w:szCs w:val="20"/>
        </w:rPr>
        <w:t xml:space="preserve"> Договора суммы за каждый установленный случай.</w:t>
      </w:r>
    </w:p>
    <w:p w14:paraId="4BE40C36" w14:textId="65CFB123" w:rsidR="00D229C7" w:rsidRPr="00FC259A" w:rsidRDefault="00D16E9A"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 xml:space="preserve">- </w:t>
      </w:r>
      <w:r w:rsidR="00D229C7" w:rsidRPr="00FC259A">
        <w:rPr>
          <w:rFonts w:ascii="Tahoma" w:hAnsi="Tahoma" w:cs="Tahoma"/>
          <w:szCs w:val="20"/>
        </w:rPr>
        <w:t xml:space="preserve"> </w:t>
      </w:r>
      <w:r w:rsidRPr="00FC259A">
        <w:rPr>
          <w:rFonts w:ascii="Tahoma" w:hAnsi="Tahoma" w:cs="Tahoma"/>
          <w:szCs w:val="20"/>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w:t>
      </w:r>
      <w:r w:rsidR="006326A4">
        <w:rPr>
          <w:rFonts w:ascii="Tahoma" w:hAnsi="Tahoma" w:cs="Tahoma"/>
          <w:szCs w:val="20"/>
        </w:rPr>
        <w:t xml:space="preserve">ебований ПБ и ОТ (Приложение № </w:t>
      </w:r>
      <w:permStart w:id="490287774" w:edGrp="everyone"/>
      <w:r w:rsidR="006326A4">
        <w:rPr>
          <w:rFonts w:ascii="Tahoma" w:hAnsi="Tahoma" w:cs="Tahoma"/>
          <w:szCs w:val="20"/>
        </w:rPr>
        <w:t>7</w:t>
      </w:r>
      <w:permEnd w:id="490287774"/>
      <w:r w:rsidRPr="00FC259A">
        <w:rPr>
          <w:rFonts w:ascii="Tahoma" w:hAnsi="Tahoma" w:cs="Tahoma"/>
          <w:szCs w:val="20"/>
        </w:rPr>
        <w:t xml:space="preserve"> к Договору) Исполнитель обязан уплатить по требованию Заказчика единовременный штраф в размере 25% от предусмотренно</w:t>
      </w:r>
      <w:r w:rsidR="00D229C7" w:rsidRPr="00FC259A">
        <w:rPr>
          <w:rFonts w:ascii="Tahoma" w:hAnsi="Tahoma" w:cs="Tahoma"/>
          <w:szCs w:val="20"/>
        </w:rPr>
        <w:t>го</w:t>
      </w:r>
      <w:r w:rsidRPr="00FC259A">
        <w:rPr>
          <w:rFonts w:ascii="Tahoma" w:hAnsi="Tahoma" w:cs="Tahoma"/>
          <w:szCs w:val="20"/>
        </w:rPr>
        <w:t xml:space="preserve"> п. </w:t>
      </w:r>
      <w:r w:rsidR="00337F4D" w:rsidRPr="00FC259A">
        <w:rPr>
          <w:rFonts w:ascii="Tahoma" w:hAnsi="Tahoma" w:cs="Tahoma"/>
          <w:szCs w:val="20"/>
        </w:rPr>
        <w:t>6</w:t>
      </w:r>
      <w:r w:rsidRPr="00FC259A">
        <w:rPr>
          <w:rFonts w:ascii="Tahoma" w:hAnsi="Tahoma" w:cs="Tahoma"/>
          <w:szCs w:val="20"/>
        </w:rPr>
        <w:t>.</w:t>
      </w:r>
      <w:permStart w:id="233642008" w:edGrp="everyone"/>
      <w:r w:rsidRPr="00FC259A">
        <w:rPr>
          <w:rFonts w:ascii="Tahoma" w:hAnsi="Tahoma" w:cs="Tahoma"/>
          <w:szCs w:val="20"/>
        </w:rPr>
        <w:t>11</w:t>
      </w:r>
      <w:permEnd w:id="233642008"/>
      <w:r w:rsidRPr="00FC259A">
        <w:rPr>
          <w:rFonts w:ascii="Tahoma" w:hAnsi="Tahoma" w:cs="Tahoma"/>
          <w:szCs w:val="20"/>
        </w:rPr>
        <w:t xml:space="preserve">. </w:t>
      </w:r>
      <w:r w:rsidR="00D229C7" w:rsidRPr="00FC259A">
        <w:rPr>
          <w:rFonts w:ascii="Tahoma" w:hAnsi="Tahoma" w:cs="Tahoma"/>
          <w:szCs w:val="20"/>
        </w:rPr>
        <w:t xml:space="preserve"> Договора размера ответственности.  </w:t>
      </w:r>
    </w:p>
    <w:p w14:paraId="24742054" w14:textId="52D52789" w:rsidR="0019212C" w:rsidRPr="00FC259A" w:rsidRDefault="0019212C"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9" w:name="_Ref327954352"/>
      <w:r w:rsidRPr="00FC259A">
        <w:rPr>
          <w:rFonts w:ascii="Tahoma" w:hAnsi="Tahoma" w:cs="Tahoma"/>
          <w:szCs w:val="20"/>
        </w:rPr>
        <w:t xml:space="preserve">Исполнитель обязан возместить ущерб, причиненный </w:t>
      </w:r>
      <w:r w:rsidR="00931D2E" w:rsidRPr="00FC259A">
        <w:rPr>
          <w:rFonts w:ascii="Tahoma" w:hAnsi="Tahoma" w:cs="Tahoma"/>
          <w:szCs w:val="20"/>
        </w:rPr>
        <w:t xml:space="preserve">персоналу, </w:t>
      </w:r>
      <w:r w:rsidRPr="00FC259A">
        <w:rPr>
          <w:rFonts w:ascii="Tahoma" w:hAnsi="Tahoma" w:cs="Tahoma"/>
          <w:szCs w:val="20"/>
        </w:rPr>
        <w:t xml:space="preserve">имуществу Заказчика и (или) третьих лиц в результате ошибочных действий (бездействий) </w:t>
      </w:r>
      <w:r w:rsidR="00E27E03" w:rsidRPr="00FC259A">
        <w:rPr>
          <w:rFonts w:ascii="Tahoma" w:hAnsi="Tahoma" w:cs="Tahoma"/>
          <w:szCs w:val="20"/>
        </w:rPr>
        <w:t>работников</w:t>
      </w:r>
      <w:r w:rsidRPr="00FC259A">
        <w:rPr>
          <w:rFonts w:ascii="Tahoma" w:hAnsi="Tahoma" w:cs="Tahoma"/>
          <w:szCs w:val="20"/>
        </w:rPr>
        <w:t xml:space="preserve"> Исполнителя, в течение 20 дней с момента получения письменного требования Заказчика.</w:t>
      </w:r>
      <w:bookmarkEnd w:id="9"/>
    </w:p>
    <w:p w14:paraId="7300DF00" w14:textId="214A5687" w:rsidR="00D229C7" w:rsidRPr="00FC259A" w:rsidRDefault="00D229C7" w:rsidP="00D205B2">
      <w:pPr>
        <w:pStyle w:val="afffa"/>
        <w:numPr>
          <w:ilvl w:val="1"/>
          <w:numId w:val="5"/>
        </w:numPr>
        <w:tabs>
          <w:tab w:val="clear" w:pos="1866"/>
          <w:tab w:val="num" w:pos="567"/>
        </w:tabs>
        <w:spacing w:after="0"/>
        <w:jc w:val="both"/>
        <w:rPr>
          <w:rFonts w:ascii="Tahoma" w:hAnsi="Tahoma" w:cs="Tahoma"/>
          <w:szCs w:val="20"/>
        </w:rPr>
      </w:pPr>
      <w:r w:rsidRPr="00FC259A">
        <w:rPr>
          <w:rFonts w:ascii="Tahoma" w:hAnsi="Tahoma" w:cs="Tahoma"/>
          <w:szCs w:val="20"/>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14:paraId="16090DF6" w14:textId="6B4FCEFE" w:rsidR="0019212C" w:rsidRPr="00FC259A" w:rsidRDefault="0019212C" w:rsidP="00FC259A">
      <w:pPr>
        <w:numPr>
          <w:ilvl w:val="1"/>
          <w:numId w:val="5"/>
        </w:numPr>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10" w:name="_Ref327954355"/>
      <w:bookmarkStart w:id="11" w:name="_Ref273619007"/>
      <w:r w:rsidRPr="00FC259A">
        <w:rPr>
          <w:rFonts w:ascii="Tahoma" w:hAnsi="Tahoma" w:cs="Tahoma"/>
          <w:szCs w:val="20"/>
        </w:rPr>
        <w:t xml:space="preserve">Исполнитель несёт ответственность за допущенные им при оказании </w:t>
      </w:r>
      <w:r w:rsidR="00DF488B" w:rsidRPr="00FC259A">
        <w:rPr>
          <w:rFonts w:ascii="Tahoma" w:hAnsi="Tahoma" w:cs="Tahoma"/>
          <w:szCs w:val="20"/>
        </w:rPr>
        <w:t>Услуг</w:t>
      </w:r>
      <w:r w:rsidRPr="00FC259A">
        <w:rPr>
          <w:rFonts w:ascii="Tahoma" w:hAnsi="Tahoma" w:cs="Tahoma"/>
          <w:szCs w:val="20"/>
        </w:rPr>
        <w:t xml:space="preserve"> нарушения законодательства</w:t>
      </w:r>
      <w:r w:rsidR="00931D2E" w:rsidRPr="00FC259A">
        <w:rPr>
          <w:rFonts w:ascii="Tahoma" w:hAnsi="Tahoma" w:cs="Tahoma"/>
          <w:szCs w:val="20"/>
        </w:rPr>
        <w:t xml:space="preserve"> Российской Федерации</w:t>
      </w:r>
      <w:r w:rsidRPr="00FC259A">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0"/>
      <w:r w:rsidRPr="00FC259A">
        <w:rPr>
          <w:rFonts w:ascii="Tahoma" w:hAnsi="Tahoma" w:cs="Tahoma"/>
          <w:szCs w:val="20"/>
        </w:rPr>
        <w:t xml:space="preserve"> </w:t>
      </w:r>
      <w:bookmarkEnd w:id="11"/>
    </w:p>
    <w:p w14:paraId="746948DE" w14:textId="5C8772E6" w:rsidR="0019212C" w:rsidRPr="0047293B" w:rsidRDefault="0019212C"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12" w:name="_Ref327954364"/>
      <w:permStart w:id="1353405717" w:edGrp="everyone"/>
      <w:r w:rsidRPr="0047293B">
        <w:rPr>
          <w:rFonts w:ascii="Tahoma" w:hAnsi="Tahoma" w:cs="Tahoma"/>
          <w:szCs w:val="20"/>
        </w:rPr>
        <w:t>При возникновении пожаров, аварий, несчастных случаев и иных инцидентов с работниками</w:t>
      </w:r>
      <w:r w:rsidR="00E27E03" w:rsidRPr="0047293B">
        <w:rPr>
          <w:rFonts w:ascii="Tahoma" w:hAnsi="Tahoma" w:cs="Tahoma"/>
          <w:szCs w:val="20"/>
        </w:rPr>
        <w:t>, имуществом</w:t>
      </w:r>
      <w:r w:rsidRPr="0047293B">
        <w:rPr>
          <w:rFonts w:ascii="Tahoma" w:hAnsi="Tahoma" w:cs="Tahoma"/>
          <w:szCs w:val="20"/>
        </w:rPr>
        <w:t xml:space="preserve"> Заказчика, произошедших в процессе оказания </w:t>
      </w:r>
      <w:r w:rsidR="00DF488B" w:rsidRPr="0047293B">
        <w:rPr>
          <w:rFonts w:ascii="Tahoma" w:hAnsi="Tahoma" w:cs="Tahoma"/>
          <w:szCs w:val="20"/>
        </w:rPr>
        <w:t>Услуг</w:t>
      </w:r>
      <w:r w:rsidRPr="0047293B">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12"/>
    </w:p>
    <w:p w14:paraId="16CBC1B4" w14:textId="11BBCD0F" w:rsidR="0047293B" w:rsidRPr="0047293B" w:rsidRDefault="0047293B" w:rsidP="0047293B">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47293B">
        <w:rPr>
          <w:rFonts w:ascii="Tahoma" w:hAnsi="Tahoma" w:cs="Tahoma"/>
          <w:color w:val="000000" w:themeColor="text1"/>
          <w:szCs w:val="20"/>
        </w:rPr>
        <w:lastRenderedPageBreak/>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ermEnd w:id="1353405717"/>
    <w:p w14:paraId="061D56D3" w14:textId="789E1ADD" w:rsidR="00505789" w:rsidRPr="00FC259A" w:rsidRDefault="00505789" w:rsidP="00FC259A">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Заказчик имеет прав</w:t>
      </w:r>
      <w:r w:rsidR="00665811" w:rsidRPr="00FC259A">
        <w:rPr>
          <w:rFonts w:ascii="Tahoma" w:hAnsi="Tahoma" w:cs="Tahoma"/>
          <w:szCs w:val="20"/>
        </w:rPr>
        <w:t>о удержать, зачесть и/или иным образом</w:t>
      </w:r>
      <w:r w:rsidRPr="00FC259A">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2E989EF7" w14:textId="77777777" w:rsidR="0019212C" w:rsidRPr="00FC259A" w:rsidRDefault="0019212C"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Уплата предусмотренн</w:t>
      </w:r>
      <w:r w:rsidRPr="00FC259A">
        <w:rPr>
          <w:rFonts w:ascii="Tahoma" w:hAnsi="Tahoma" w:cs="Tahoma"/>
          <w:color w:val="000000"/>
          <w:szCs w:val="20"/>
        </w:rPr>
        <w:t>ых</w:t>
      </w:r>
      <w:r w:rsidRPr="00FC259A">
        <w:rPr>
          <w:rFonts w:ascii="Tahoma" w:hAnsi="Tahoma" w:cs="Tahoma"/>
          <w:szCs w:val="20"/>
        </w:rPr>
        <w:t xml:space="preserve"> </w:t>
      </w:r>
      <w:r w:rsidR="005E1737" w:rsidRPr="00FC259A">
        <w:rPr>
          <w:rFonts w:ascii="Tahoma" w:hAnsi="Tahoma" w:cs="Tahoma"/>
          <w:szCs w:val="20"/>
        </w:rPr>
        <w:t>настоящим р</w:t>
      </w:r>
      <w:r w:rsidR="00E31764" w:rsidRPr="00FC259A">
        <w:rPr>
          <w:rFonts w:ascii="Tahoma" w:hAnsi="Tahoma" w:cs="Tahoma"/>
          <w:szCs w:val="20"/>
        </w:rPr>
        <w:t>азделом Договора</w:t>
      </w:r>
      <w:r w:rsidR="00F76C4F" w:rsidRPr="00FC259A">
        <w:rPr>
          <w:rFonts w:ascii="Tahoma" w:hAnsi="Tahoma" w:cs="Tahoma"/>
          <w:szCs w:val="20"/>
        </w:rPr>
        <w:t xml:space="preserve"> </w:t>
      </w:r>
      <w:r w:rsidRPr="00FC259A">
        <w:rPr>
          <w:rFonts w:ascii="Tahoma" w:hAnsi="Tahoma" w:cs="Tahoma"/>
          <w:szCs w:val="20"/>
        </w:rPr>
        <w:t xml:space="preserve">сумм не освобождает Исполнителя от исполнения обязательств по настоящему Договору. </w:t>
      </w:r>
    </w:p>
    <w:p w14:paraId="30173A0E" w14:textId="77777777" w:rsidR="0019212C" w:rsidRPr="00FC259A" w:rsidRDefault="0019212C"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E17C880" w14:textId="77777777" w:rsidR="000D045E" w:rsidRDefault="00505789" w:rsidP="000D045E">
      <w:pPr>
        <w:pStyle w:val="afffa"/>
        <w:numPr>
          <w:ilvl w:val="1"/>
          <w:numId w:val="5"/>
        </w:numPr>
        <w:tabs>
          <w:tab w:val="clear" w:pos="1866"/>
          <w:tab w:val="num" w:pos="567"/>
        </w:tabs>
        <w:spacing w:after="0" w:line="240" w:lineRule="auto"/>
        <w:jc w:val="both"/>
        <w:rPr>
          <w:rFonts w:ascii="Tahoma" w:hAnsi="Tahoma" w:cs="Tahoma"/>
          <w:szCs w:val="20"/>
        </w:rPr>
      </w:pPr>
      <w:r w:rsidRPr="00FC259A">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845759266" w:edGrp="everyone"/>
      <w:r w:rsidRPr="00FC259A">
        <w:rPr>
          <w:rFonts w:ascii="Tahoma" w:hAnsi="Tahoma" w:cs="Tahoma"/>
          <w:szCs w:val="20"/>
        </w:rPr>
        <w:t>.</w:t>
      </w:r>
    </w:p>
    <w:p w14:paraId="42498EF3" w14:textId="17803C1E" w:rsidR="000D045E" w:rsidRPr="000D045E" w:rsidRDefault="000D045E" w:rsidP="000D045E">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570EF5">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1AFDDD0B" w14:textId="77777777" w:rsidR="000D045E" w:rsidRPr="00923A95" w:rsidRDefault="000D045E" w:rsidP="000D045E">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18159D88" w14:textId="77777777" w:rsidR="000D045E" w:rsidRPr="00923A95" w:rsidRDefault="000D045E" w:rsidP="000D045E">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1049162B" w14:textId="77777777" w:rsidR="000D045E" w:rsidRPr="00923A95" w:rsidRDefault="000D045E" w:rsidP="000D045E">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5EE42618" w14:textId="77777777" w:rsidR="000D045E" w:rsidRPr="00923A95" w:rsidRDefault="000D045E" w:rsidP="000D045E">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71964294" w14:textId="77777777" w:rsidR="000D045E" w:rsidRPr="00923A95" w:rsidRDefault="000D045E" w:rsidP="000D045E">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2C851C21" w14:textId="77777777" w:rsidR="000D045E" w:rsidRPr="00923A95" w:rsidRDefault="000D045E" w:rsidP="000D045E">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09F49CF2" w14:textId="03E6AA61" w:rsidR="000D045E" w:rsidRPr="00FC259A" w:rsidRDefault="000D045E" w:rsidP="000D045E">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ermEnd w:id="845759266"/>
    <w:p w14:paraId="59E5D3B3" w14:textId="0F13BA7F" w:rsidR="00547EF0" w:rsidRPr="00FC259A" w:rsidRDefault="00DD0379" w:rsidP="00FC259A">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FC259A">
        <w:rPr>
          <w:rFonts w:ascii="Tahoma" w:hAnsi="Tahoma" w:cs="Tahoma"/>
          <w:szCs w:val="20"/>
        </w:rPr>
        <w:t>.</w:t>
      </w:r>
    </w:p>
    <w:p w14:paraId="02E64E97" w14:textId="77777777" w:rsidR="00D16E9A" w:rsidRPr="00FC259A" w:rsidRDefault="00D16E9A"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0F75F07" w14:textId="77777777" w:rsidR="005347A6" w:rsidRPr="00FC259A" w:rsidRDefault="005347A6"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0D058A0E"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Форс-мажор</w:t>
      </w:r>
    </w:p>
    <w:p w14:paraId="288DEDE4" w14:textId="77777777" w:rsidR="00143431" w:rsidRPr="00FC259A" w:rsidRDefault="00D00688" w:rsidP="00FC259A">
      <w:pPr>
        <w:pStyle w:val="afffa"/>
        <w:numPr>
          <w:ilvl w:val="1"/>
          <w:numId w:val="5"/>
        </w:numPr>
        <w:tabs>
          <w:tab w:val="clear" w:pos="1866"/>
        </w:tabs>
        <w:spacing w:after="0" w:line="240" w:lineRule="auto"/>
        <w:rPr>
          <w:rFonts w:ascii="Tahoma" w:eastAsiaTheme="majorEastAsia" w:hAnsi="Tahoma" w:cs="Tahoma"/>
          <w:bCs/>
          <w:szCs w:val="20"/>
        </w:rPr>
      </w:pPr>
      <w:r w:rsidRPr="00FC259A">
        <w:rPr>
          <w:rFonts w:ascii="Tahoma" w:hAnsi="Tahoma" w:cs="Tahoma"/>
          <w:szCs w:val="20"/>
        </w:rPr>
        <w:t xml:space="preserve">Стороны освобождаются </w:t>
      </w:r>
      <w:r w:rsidR="00143431" w:rsidRPr="00FC259A">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67EBFD25" w14:textId="77777777" w:rsidR="00143431" w:rsidRPr="0057040C" w:rsidRDefault="00D00688" w:rsidP="00FC259A">
      <w:pPr>
        <w:pStyle w:val="afffa"/>
        <w:numPr>
          <w:ilvl w:val="1"/>
          <w:numId w:val="5"/>
        </w:numPr>
        <w:tabs>
          <w:tab w:val="clear" w:pos="1866"/>
        </w:tabs>
        <w:spacing w:after="0" w:line="240" w:lineRule="auto"/>
        <w:jc w:val="both"/>
        <w:rPr>
          <w:rFonts w:ascii="Tahoma" w:eastAsiaTheme="majorEastAsia" w:hAnsi="Tahoma" w:cs="Tahoma"/>
          <w:bCs/>
          <w:szCs w:val="20"/>
        </w:rPr>
      </w:pPr>
      <w:r w:rsidRPr="00FC259A">
        <w:rPr>
          <w:rFonts w:ascii="Tahoma" w:hAnsi="Tahoma" w:cs="Tahoma"/>
          <w:szCs w:val="20"/>
        </w:rPr>
        <w:t>Под обстоятельствами непреодолимой силы (форс-мажорные обстоятельства)</w:t>
      </w:r>
      <w:r w:rsidR="00143431" w:rsidRPr="00FC259A">
        <w:rPr>
          <w:rFonts w:ascii="Tahoma" w:hAnsi="Tahoma" w:cs="Tahoma"/>
          <w:szCs w:val="20"/>
        </w:rPr>
        <w:t xml:space="preserve"> </w:t>
      </w:r>
      <w:r w:rsidR="00143431" w:rsidRPr="00FC259A">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w:t>
      </w:r>
      <w:r w:rsidR="00143431" w:rsidRPr="0057040C">
        <w:rPr>
          <w:rFonts w:ascii="Tahoma" w:eastAsiaTheme="majorEastAsia" w:hAnsi="Tahoma" w:cs="Tahoma"/>
          <w:bCs/>
          <w:szCs w:val="20"/>
        </w:rPr>
        <w:t xml:space="preserve">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w:t>
      </w:r>
      <w:r w:rsidR="00143431" w:rsidRPr="0057040C">
        <w:rPr>
          <w:rFonts w:ascii="Tahoma" w:eastAsiaTheme="majorEastAsia" w:hAnsi="Tahoma" w:cs="Tahoma"/>
          <w:bCs/>
          <w:szCs w:val="20"/>
        </w:rPr>
        <w:lastRenderedPageBreak/>
        <w:t>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35B72EB" w14:textId="77777777" w:rsidR="00143431" w:rsidRPr="0057040C" w:rsidRDefault="00D00688" w:rsidP="00FC259A">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57040C">
        <w:rPr>
          <w:rFonts w:ascii="Tahoma" w:hAnsi="Tahoma" w:cs="Tahoma"/>
          <w:b w:val="0"/>
          <w:color w:val="auto"/>
          <w:sz w:val="20"/>
          <w:szCs w:val="20"/>
        </w:rPr>
        <w:t xml:space="preserve"> («Эмбарго»)</w:t>
      </w:r>
    </w:p>
    <w:p w14:paraId="46549296" w14:textId="2FB5EBEF" w:rsidR="00143431" w:rsidRPr="0057040C" w:rsidRDefault="00D00688" w:rsidP="00FC259A">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При наступлении обстоятельств, указанных в п.</w:t>
      </w:r>
      <w:r w:rsidR="00E458CD" w:rsidRPr="0057040C">
        <w:rPr>
          <w:rFonts w:ascii="Tahoma" w:hAnsi="Tahoma" w:cs="Tahoma"/>
          <w:b w:val="0"/>
          <w:color w:val="auto"/>
          <w:sz w:val="20"/>
          <w:szCs w:val="20"/>
        </w:rPr>
        <w:t>7</w:t>
      </w:r>
      <w:r w:rsidR="00E31764" w:rsidRPr="0057040C">
        <w:rPr>
          <w:rFonts w:ascii="Tahoma" w:hAnsi="Tahoma" w:cs="Tahoma"/>
          <w:b w:val="0"/>
          <w:color w:val="auto"/>
          <w:sz w:val="20"/>
          <w:szCs w:val="20"/>
        </w:rPr>
        <w:t>.2.</w:t>
      </w:r>
      <w:r w:rsidRPr="0057040C">
        <w:rPr>
          <w:rFonts w:ascii="Tahoma" w:hAnsi="Tahoma" w:cs="Tahoma"/>
          <w:b w:val="0"/>
          <w:color w:val="auto"/>
          <w:sz w:val="20"/>
          <w:szCs w:val="20"/>
        </w:rPr>
        <w:t xml:space="preserve"> Договора, каждая Сторона должна без</w:t>
      </w:r>
      <w:r w:rsidR="005E1737" w:rsidRPr="0057040C">
        <w:rPr>
          <w:rFonts w:ascii="Tahoma" w:hAnsi="Tahoma" w:cs="Tahoma"/>
          <w:b w:val="0"/>
          <w:color w:val="auto"/>
          <w:sz w:val="20"/>
          <w:szCs w:val="20"/>
        </w:rPr>
        <w:t xml:space="preserve"> промедления, но не позднее 5 (пяти) рабочих д</w:t>
      </w:r>
      <w:r w:rsidRPr="0057040C">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57040C">
        <w:rPr>
          <w:rFonts w:ascii="Tahoma" w:hAnsi="Tahoma" w:cs="Tahoma"/>
          <w:b w:val="0"/>
          <w:color w:val="auto"/>
          <w:sz w:val="20"/>
          <w:szCs w:val="20"/>
        </w:rPr>
        <w:t>у.</w:t>
      </w:r>
    </w:p>
    <w:p w14:paraId="35886FF1" w14:textId="4C92E561" w:rsidR="00143431" w:rsidRPr="0057040C" w:rsidRDefault="00D00688" w:rsidP="00FC259A">
      <w:pPr>
        <w:pStyle w:val="30"/>
        <w:keepNext w:val="0"/>
        <w:keepLines w:val="0"/>
        <w:widowControl w:val="0"/>
        <w:numPr>
          <w:ilvl w:val="1"/>
          <w:numId w:val="5"/>
        </w:numPr>
        <w:tabs>
          <w:tab w:val="clear" w:pos="1866"/>
          <w:tab w:val="left" w:pos="567"/>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Сторона, не направившая либо несвоевременно направившая изв</w:t>
      </w:r>
      <w:r w:rsidR="00FE70C7" w:rsidRPr="0057040C">
        <w:rPr>
          <w:rFonts w:ascii="Tahoma" w:hAnsi="Tahoma" w:cs="Tahoma"/>
          <w:b w:val="0"/>
          <w:color w:val="auto"/>
          <w:sz w:val="20"/>
          <w:szCs w:val="20"/>
        </w:rPr>
        <w:t>ещение, предусмотренное в п.</w:t>
      </w:r>
      <w:r w:rsidR="00E458CD" w:rsidRPr="0057040C">
        <w:rPr>
          <w:rFonts w:ascii="Tahoma" w:hAnsi="Tahoma" w:cs="Tahoma"/>
          <w:b w:val="0"/>
          <w:color w:val="auto"/>
          <w:sz w:val="20"/>
          <w:szCs w:val="20"/>
        </w:rPr>
        <w:t>7</w:t>
      </w:r>
      <w:r w:rsidRPr="0057040C">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57040C">
        <w:rPr>
          <w:rFonts w:ascii="Tahoma" w:hAnsi="Tahoma" w:cs="Tahoma"/>
          <w:b w:val="0"/>
          <w:color w:val="auto"/>
          <w:sz w:val="20"/>
          <w:szCs w:val="20"/>
        </w:rPr>
        <w:t>.</w:t>
      </w:r>
    </w:p>
    <w:p w14:paraId="4E3B3629" w14:textId="77777777" w:rsidR="00143431" w:rsidRPr="0057040C" w:rsidRDefault="00D00688" w:rsidP="00FC259A">
      <w:pPr>
        <w:pStyle w:val="30"/>
        <w:keepNext w:val="0"/>
        <w:keepLines w:val="0"/>
        <w:widowControl w:val="0"/>
        <w:numPr>
          <w:ilvl w:val="1"/>
          <w:numId w:val="5"/>
        </w:numPr>
        <w:tabs>
          <w:tab w:val="clear" w:pos="1866"/>
          <w:tab w:val="left" w:pos="567"/>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57040C">
        <w:rPr>
          <w:rFonts w:ascii="Tahoma" w:hAnsi="Tahoma" w:cs="Tahoma"/>
          <w:b w:val="0"/>
          <w:color w:val="auto"/>
          <w:sz w:val="20"/>
          <w:szCs w:val="20"/>
        </w:rPr>
        <w:t>.</w:t>
      </w:r>
    </w:p>
    <w:p w14:paraId="509992EB" w14:textId="77777777" w:rsidR="00143431" w:rsidRPr="0057040C" w:rsidRDefault="00D00688" w:rsidP="00FC259A">
      <w:pPr>
        <w:pStyle w:val="30"/>
        <w:keepNext w:val="0"/>
        <w:keepLines w:val="0"/>
        <w:widowControl w:val="0"/>
        <w:numPr>
          <w:ilvl w:val="1"/>
          <w:numId w:val="5"/>
        </w:numPr>
        <w:tabs>
          <w:tab w:val="clear" w:pos="1866"/>
          <w:tab w:val="left" w:pos="567"/>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57040C">
        <w:rPr>
          <w:rFonts w:ascii="Tahoma" w:hAnsi="Tahoma" w:cs="Tahoma"/>
          <w:b w:val="0"/>
          <w:color w:val="auto"/>
          <w:sz w:val="20"/>
          <w:szCs w:val="20"/>
        </w:rPr>
        <w:t>.</w:t>
      </w:r>
    </w:p>
    <w:p w14:paraId="2EA61AE9" w14:textId="77777777" w:rsidR="00D00688" w:rsidRPr="0057040C" w:rsidRDefault="00D00688" w:rsidP="00FC259A">
      <w:pPr>
        <w:pStyle w:val="30"/>
        <w:keepNext w:val="0"/>
        <w:keepLines w:val="0"/>
        <w:widowControl w:val="0"/>
        <w:numPr>
          <w:ilvl w:val="1"/>
          <w:numId w:val="5"/>
        </w:numPr>
        <w:tabs>
          <w:tab w:val="clear" w:pos="1866"/>
          <w:tab w:val="left" w:pos="567"/>
        </w:tabs>
        <w:spacing w:before="0" w:line="240" w:lineRule="auto"/>
        <w:contextualSpacing/>
        <w:jc w:val="both"/>
        <w:rPr>
          <w:rFonts w:ascii="Tahoma" w:hAnsi="Tahoma" w:cs="Tahoma"/>
          <w:b w:val="0"/>
          <w:color w:val="auto"/>
          <w:sz w:val="20"/>
          <w:szCs w:val="20"/>
        </w:rPr>
      </w:pPr>
      <w:r w:rsidRPr="0057040C">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56338CF" w14:textId="77777777" w:rsidR="00AA71CF" w:rsidRPr="00FC259A" w:rsidRDefault="00AA71CF" w:rsidP="00FC259A">
      <w:pPr>
        <w:pStyle w:val="30"/>
        <w:keepNext w:val="0"/>
        <w:keepLines w:val="0"/>
        <w:widowControl w:val="0"/>
        <w:spacing w:before="0" w:line="240" w:lineRule="auto"/>
        <w:contextualSpacing/>
        <w:rPr>
          <w:rFonts w:ascii="Tahoma" w:hAnsi="Tahoma" w:cs="Tahoma"/>
          <w:bCs w:val="0"/>
          <w:color w:val="000000" w:themeColor="text1"/>
          <w:sz w:val="20"/>
          <w:szCs w:val="20"/>
        </w:rPr>
      </w:pPr>
    </w:p>
    <w:p w14:paraId="3A8720B6"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Порядок разрешения споров</w:t>
      </w:r>
    </w:p>
    <w:p w14:paraId="6CFEB2D7" w14:textId="77777777" w:rsidR="00DD0379" w:rsidRPr="00FC259A" w:rsidRDefault="00DD0379" w:rsidP="00FC259A">
      <w:pPr>
        <w:pStyle w:val="ConsPlusNormal"/>
        <w:numPr>
          <w:ilvl w:val="1"/>
          <w:numId w:val="5"/>
        </w:numPr>
        <w:tabs>
          <w:tab w:val="clear" w:pos="1866"/>
        </w:tabs>
        <w:jc w:val="both"/>
        <w:rPr>
          <w:i w:val="0"/>
        </w:rPr>
      </w:pPr>
      <w:r w:rsidRPr="00FC259A">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021FE250" w14:textId="77777777" w:rsidR="00DD0379" w:rsidRPr="00FC259A" w:rsidRDefault="00DD0379" w:rsidP="00FC259A">
      <w:pPr>
        <w:pStyle w:val="ConsPlusNormal"/>
        <w:numPr>
          <w:ilvl w:val="1"/>
          <w:numId w:val="5"/>
        </w:numPr>
        <w:tabs>
          <w:tab w:val="clear" w:pos="1866"/>
          <w:tab w:val="num" w:pos="567"/>
        </w:tabs>
        <w:jc w:val="both"/>
        <w:rPr>
          <w:i w:val="0"/>
        </w:rPr>
      </w:pPr>
      <w:r w:rsidRPr="00FC259A">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FC259A">
        <w:rPr>
          <w:i w:val="0"/>
        </w:rPr>
        <w:t xml:space="preserve">аявленные требования документов. Срок рассмотрения претензий - </w:t>
      </w:r>
      <w:permStart w:id="287273721" w:edGrp="everyone"/>
      <w:r w:rsidR="00A00D05" w:rsidRPr="00FC259A">
        <w:rPr>
          <w:i w:val="0"/>
        </w:rPr>
        <w:t>10 (десять)</w:t>
      </w:r>
      <w:permEnd w:id="287273721"/>
      <w:r w:rsidR="00A00D05" w:rsidRPr="00FC259A">
        <w:rPr>
          <w:i w:val="0"/>
        </w:rPr>
        <w:t xml:space="preserve"> рабочих дней с момента ее получения.</w:t>
      </w:r>
    </w:p>
    <w:p w14:paraId="1C39C273" w14:textId="1E91DC4D" w:rsidR="00A00D05" w:rsidRPr="00FC259A" w:rsidRDefault="00DD0379" w:rsidP="00FC259A">
      <w:pPr>
        <w:widowControl w:val="0"/>
        <w:numPr>
          <w:ilvl w:val="1"/>
          <w:numId w:val="5"/>
        </w:numPr>
        <w:tabs>
          <w:tab w:val="clear" w:pos="1866"/>
          <w:tab w:val="num" w:pos="567"/>
        </w:tabs>
        <w:autoSpaceDE w:val="0"/>
        <w:autoSpaceDN w:val="0"/>
        <w:adjustRightInd w:val="0"/>
        <w:spacing w:after="0" w:line="240" w:lineRule="auto"/>
        <w:contextualSpacing/>
        <w:jc w:val="both"/>
        <w:rPr>
          <w:rFonts w:ascii="Tahoma" w:hAnsi="Tahoma" w:cs="Tahoma"/>
          <w:bCs/>
          <w:szCs w:val="20"/>
        </w:rPr>
      </w:pPr>
      <w:r w:rsidRPr="00FC259A">
        <w:rPr>
          <w:rFonts w:ascii="Tahoma" w:hAnsi="Tahoma" w:cs="Tahoma"/>
          <w:szCs w:val="20"/>
        </w:rPr>
        <w:t>Споры, разногласия или требования, не урегулированные в претензионном поря</w:t>
      </w:r>
      <w:r w:rsidR="009E7AAE" w:rsidRPr="00FC259A">
        <w:rPr>
          <w:rFonts w:ascii="Tahoma" w:hAnsi="Tahoma" w:cs="Tahoma"/>
          <w:szCs w:val="20"/>
        </w:rPr>
        <w:t xml:space="preserve">дке, передаются на разрешение в </w:t>
      </w:r>
      <w:r w:rsidR="00A00D05" w:rsidRPr="00FC259A">
        <w:rPr>
          <w:rFonts w:ascii="Tahoma" w:hAnsi="Tahoma" w:cs="Tahoma"/>
          <w:szCs w:val="20"/>
        </w:rPr>
        <w:t xml:space="preserve">арбитражный суд </w:t>
      </w:r>
      <w:permStart w:id="257623190" w:edGrp="everyone"/>
      <w:r w:rsidR="00660462">
        <w:rPr>
          <w:rFonts w:ascii="Tahoma" w:hAnsi="Tahoma" w:cs="Tahoma"/>
          <w:szCs w:val="20"/>
        </w:rPr>
        <w:t>Саратовской области.</w:t>
      </w:r>
    </w:p>
    <w:permEnd w:id="257623190"/>
    <w:p w14:paraId="6EE56FC6" w14:textId="77777777" w:rsidR="00F03D14" w:rsidRPr="00FC259A" w:rsidRDefault="00F03D14" w:rsidP="00FC259A">
      <w:pPr>
        <w:widowControl w:val="0"/>
        <w:autoSpaceDE w:val="0"/>
        <w:autoSpaceDN w:val="0"/>
        <w:adjustRightInd w:val="0"/>
        <w:spacing w:after="0" w:line="240" w:lineRule="auto"/>
        <w:contextualSpacing/>
        <w:jc w:val="both"/>
        <w:rPr>
          <w:rFonts w:ascii="Tahoma" w:hAnsi="Tahoma" w:cs="Tahoma"/>
          <w:bCs/>
          <w:szCs w:val="20"/>
        </w:rPr>
      </w:pPr>
    </w:p>
    <w:p w14:paraId="72FDE009"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 xml:space="preserve">Основания изменения и расторжения </w:t>
      </w:r>
      <w:r w:rsidR="00547EF0" w:rsidRPr="00FC259A">
        <w:rPr>
          <w:rFonts w:ascii="Tahoma" w:hAnsi="Tahoma" w:cs="Tahoma"/>
          <w:bCs w:val="0"/>
          <w:color w:val="000000" w:themeColor="text1"/>
          <w:sz w:val="20"/>
          <w:szCs w:val="20"/>
        </w:rPr>
        <w:t>Д</w:t>
      </w:r>
      <w:r w:rsidRPr="00FC259A">
        <w:rPr>
          <w:rFonts w:ascii="Tahoma" w:hAnsi="Tahoma" w:cs="Tahoma"/>
          <w:bCs w:val="0"/>
          <w:color w:val="000000" w:themeColor="text1"/>
          <w:sz w:val="20"/>
          <w:szCs w:val="20"/>
        </w:rPr>
        <w:t>оговора</w:t>
      </w:r>
    </w:p>
    <w:p w14:paraId="1088A2B2" w14:textId="77777777" w:rsidR="0019212C" w:rsidRPr="00FC259A" w:rsidRDefault="0019212C"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FC259A">
        <w:rPr>
          <w:rFonts w:ascii="Tahoma" w:hAnsi="Tahoma" w:cs="Tahoma"/>
          <w:szCs w:val="20"/>
        </w:rPr>
        <w:t xml:space="preserve">ителями Исполнителя и Заказчика за исключением случаев, предусмотренных Договором. </w:t>
      </w:r>
    </w:p>
    <w:p w14:paraId="64D65004" w14:textId="77777777" w:rsidR="0019212C" w:rsidRPr="00FC259A" w:rsidRDefault="0019212C"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0CC8A2FE" w14:textId="77777777" w:rsidR="00DA5A50" w:rsidRPr="00FC259A" w:rsidRDefault="00DA5A50" w:rsidP="00FC259A">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Договор может быть изменен или прекращен:</w:t>
      </w:r>
    </w:p>
    <w:p w14:paraId="08218F38" w14:textId="77777777" w:rsidR="00DA5A50" w:rsidRPr="00FC259A" w:rsidRDefault="00DA5A50" w:rsidP="0057040C">
      <w:pPr>
        <w:pStyle w:val="ConsPlusNormal"/>
        <w:numPr>
          <w:ilvl w:val="0"/>
          <w:numId w:val="9"/>
        </w:numPr>
        <w:tabs>
          <w:tab w:val="num" w:pos="426"/>
        </w:tabs>
        <w:ind w:left="0" w:firstLine="0"/>
        <w:jc w:val="both"/>
        <w:rPr>
          <w:i w:val="0"/>
        </w:rPr>
      </w:pPr>
      <w:r w:rsidRPr="00FC259A">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FC259A">
        <w:rPr>
          <w:i w:val="0"/>
        </w:rPr>
        <w:t xml:space="preserve">Исполнитель </w:t>
      </w:r>
      <w:r w:rsidRPr="00FC259A">
        <w:rPr>
          <w:i w:val="0"/>
        </w:rPr>
        <w:t xml:space="preserve"> не вправе прекращать </w:t>
      </w:r>
      <w:r w:rsidR="00CE4032" w:rsidRPr="00FC259A">
        <w:rPr>
          <w:i w:val="0"/>
        </w:rPr>
        <w:t>оказания Услуг</w:t>
      </w:r>
      <w:r w:rsidRPr="00FC259A">
        <w:rPr>
          <w:i w:val="0"/>
        </w:rPr>
        <w:t xml:space="preserve"> до подписания двухстороннего соглашения о расторжении Договора;</w:t>
      </w:r>
    </w:p>
    <w:p w14:paraId="0A7FF984" w14:textId="77777777" w:rsidR="00DA5A50" w:rsidRPr="00FC259A" w:rsidRDefault="00DA5A50" w:rsidP="0057040C">
      <w:pPr>
        <w:pStyle w:val="ConsPlusNormal"/>
        <w:numPr>
          <w:ilvl w:val="0"/>
          <w:numId w:val="9"/>
        </w:numPr>
        <w:tabs>
          <w:tab w:val="num" w:pos="426"/>
        </w:tabs>
        <w:ind w:left="0" w:firstLine="0"/>
        <w:jc w:val="both"/>
        <w:rPr>
          <w:i w:val="0"/>
        </w:rPr>
      </w:pPr>
      <w:r w:rsidRPr="00FC259A">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6A93E9D5" w14:textId="77777777" w:rsidR="008C4892" w:rsidRPr="00FC259A" w:rsidRDefault="00DA5A50" w:rsidP="0057040C">
      <w:pPr>
        <w:pStyle w:val="ConsPlusNormal"/>
        <w:numPr>
          <w:ilvl w:val="0"/>
          <w:numId w:val="9"/>
        </w:numPr>
        <w:tabs>
          <w:tab w:val="num" w:pos="426"/>
        </w:tabs>
        <w:ind w:left="0" w:firstLine="0"/>
        <w:jc w:val="both"/>
        <w:rPr>
          <w:i w:val="0"/>
        </w:rPr>
      </w:pPr>
      <w:r w:rsidRPr="00FC259A">
        <w:rPr>
          <w:i w:val="0"/>
        </w:rPr>
        <w:t xml:space="preserve"> в одностороннем порядке по требованию одной из Сторон в случаях и порядке, предусмотренных настоящим Договором. </w:t>
      </w:r>
    </w:p>
    <w:p w14:paraId="477E8903" w14:textId="77777777" w:rsidR="00DA5A50" w:rsidRPr="00FC259A" w:rsidRDefault="008C4892" w:rsidP="00FC259A">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b/>
          <w:szCs w:val="20"/>
        </w:rPr>
        <w:t>О</w:t>
      </w:r>
      <w:r w:rsidR="00D00688" w:rsidRPr="00FC259A">
        <w:rPr>
          <w:rFonts w:ascii="Tahoma" w:hAnsi="Tahoma" w:cs="Tahoma"/>
          <w:b/>
          <w:szCs w:val="20"/>
        </w:rPr>
        <w:t xml:space="preserve">тказ от исполнения Договора по инициативе </w:t>
      </w:r>
      <w:r w:rsidR="00E31764" w:rsidRPr="00FC259A">
        <w:rPr>
          <w:rFonts w:ascii="Tahoma" w:hAnsi="Tahoma" w:cs="Tahoma"/>
          <w:b/>
          <w:szCs w:val="20"/>
        </w:rPr>
        <w:t>Исполнителя</w:t>
      </w:r>
      <w:r w:rsidR="00D00688" w:rsidRPr="00FC259A">
        <w:rPr>
          <w:rFonts w:ascii="Tahoma" w:hAnsi="Tahoma" w:cs="Tahoma"/>
          <w:b/>
          <w:szCs w:val="20"/>
        </w:rPr>
        <w:t>.</w:t>
      </w:r>
    </w:p>
    <w:p w14:paraId="5C5B22DC" w14:textId="46D5F7B1" w:rsidR="009E6BA8" w:rsidRPr="00FC259A" w:rsidRDefault="009E6BA8" w:rsidP="00FC259A">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940930393" w:edGrp="everyone"/>
      <w:r w:rsidRPr="00FC259A">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sidR="008071EC">
        <w:rPr>
          <w:rFonts w:ascii="Tahoma" w:hAnsi="Tahoma" w:cs="Tahoma"/>
          <w:szCs w:val="20"/>
        </w:rPr>
        <w:t xml:space="preserve">50 </w:t>
      </w:r>
      <w:r w:rsidRPr="00FC259A">
        <w:rPr>
          <w:rFonts w:ascii="Tahoma" w:hAnsi="Tahoma" w:cs="Tahoma"/>
          <w:szCs w:val="20"/>
        </w:rPr>
        <w:t>% от Цены Услуг.</w:t>
      </w:r>
    </w:p>
    <w:p w14:paraId="2F554BE8" w14:textId="77777777" w:rsidR="00414DD4" w:rsidRPr="00FC259A" w:rsidRDefault="008C4892" w:rsidP="00FC259A">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FC259A">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1940930393"/>
    <w:p w14:paraId="764DD207" w14:textId="443DA58C" w:rsidR="00D00688" w:rsidRPr="00FC259A" w:rsidRDefault="00D00688" w:rsidP="00FC259A">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C259A">
        <w:rPr>
          <w:rFonts w:ascii="Tahoma" w:hAnsi="Tahoma" w:cs="Tahoma"/>
          <w:b/>
          <w:szCs w:val="20"/>
        </w:rPr>
        <w:lastRenderedPageBreak/>
        <w:t>Отказ от исполнения Договора по инициативе Заказчика</w:t>
      </w:r>
    </w:p>
    <w:p w14:paraId="227F5313" w14:textId="4C10D641" w:rsidR="00D00688" w:rsidRPr="0057040C" w:rsidRDefault="00D00688" w:rsidP="0057040C">
      <w:pPr>
        <w:pStyle w:val="afffa"/>
        <w:widowControl w:val="0"/>
        <w:numPr>
          <w:ilvl w:val="0"/>
          <w:numId w:val="20"/>
        </w:numPr>
        <w:shd w:val="clear" w:color="auto" w:fill="FFFFFF"/>
        <w:autoSpaceDE w:val="0"/>
        <w:autoSpaceDN w:val="0"/>
        <w:adjustRightInd w:val="0"/>
        <w:spacing w:after="0" w:line="240" w:lineRule="auto"/>
        <w:ind w:left="0" w:firstLine="0"/>
        <w:jc w:val="both"/>
        <w:rPr>
          <w:rFonts w:ascii="Tahoma" w:hAnsi="Tahoma" w:cs="Tahoma"/>
          <w:szCs w:val="20"/>
        </w:rPr>
      </w:pPr>
      <w:r w:rsidRPr="0057040C">
        <w:rPr>
          <w:rFonts w:ascii="Tahoma" w:hAnsi="Tahoma" w:cs="Tahoma"/>
          <w:szCs w:val="20"/>
        </w:rPr>
        <w:t>Заказчик вправе, в соответствии со ст.7</w:t>
      </w:r>
      <w:r w:rsidR="000713CA" w:rsidRPr="0057040C">
        <w:rPr>
          <w:rFonts w:ascii="Tahoma" w:hAnsi="Tahoma" w:cs="Tahoma"/>
          <w:szCs w:val="20"/>
        </w:rPr>
        <w:t>82</w:t>
      </w:r>
      <w:r w:rsidRPr="0057040C">
        <w:rPr>
          <w:rFonts w:ascii="Tahoma" w:hAnsi="Tahoma" w:cs="Tahoma"/>
          <w:szCs w:val="2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57040C">
        <w:rPr>
          <w:rFonts w:ascii="Tahoma" w:hAnsi="Tahoma" w:cs="Tahoma"/>
          <w:szCs w:val="20"/>
        </w:rPr>
        <w:t>Исполнителю</w:t>
      </w:r>
      <w:r w:rsidRPr="0057040C">
        <w:rPr>
          <w:rFonts w:ascii="Tahoma" w:hAnsi="Tahoma" w:cs="Tahoma"/>
          <w:szCs w:val="20"/>
        </w:rPr>
        <w:t xml:space="preserve"> письменного уведомления о таком отказе.</w:t>
      </w:r>
    </w:p>
    <w:p w14:paraId="09A2D58D" w14:textId="3CF85E4B" w:rsidR="004A28E2" w:rsidRPr="0057040C" w:rsidRDefault="004A28E2" w:rsidP="00FC259A">
      <w:pPr>
        <w:pStyle w:val="ConsPlusNormal"/>
        <w:tabs>
          <w:tab w:val="num" w:pos="423"/>
        </w:tabs>
        <w:jc w:val="both"/>
        <w:rPr>
          <w:i w:val="0"/>
        </w:rPr>
      </w:pPr>
      <w:r w:rsidRPr="0057040C">
        <w:rPr>
          <w:i w:val="0"/>
        </w:rPr>
        <w:t xml:space="preserve">В таком случае Заказчик обязан оплатить </w:t>
      </w:r>
      <w:r w:rsidR="00CE4032" w:rsidRPr="0057040C">
        <w:rPr>
          <w:i w:val="0"/>
        </w:rPr>
        <w:t>Услуги</w:t>
      </w:r>
      <w:r w:rsidRPr="0057040C">
        <w:rPr>
          <w:i w:val="0"/>
        </w:rPr>
        <w:t xml:space="preserve">, фактически </w:t>
      </w:r>
      <w:r w:rsidR="00CE4032" w:rsidRPr="0057040C">
        <w:rPr>
          <w:i w:val="0"/>
        </w:rPr>
        <w:t>оказанные</w:t>
      </w:r>
      <w:r w:rsidRPr="0057040C">
        <w:rPr>
          <w:i w:val="0"/>
        </w:rPr>
        <w:t xml:space="preserve"> Исполнителем  на момент получения уведомления Заказчика об отказе от исполнения Договора</w:t>
      </w:r>
      <w:r w:rsidR="009E6BA8" w:rsidRPr="0057040C">
        <w:rPr>
          <w:i w:val="0"/>
        </w:rPr>
        <w:t xml:space="preserve"> на основании двухсторонних актов </w:t>
      </w:r>
      <w:r w:rsidR="00963E0B" w:rsidRPr="0057040C">
        <w:rPr>
          <w:i w:val="0"/>
        </w:rPr>
        <w:t xml:space="preserve">сдачи-приемки </w:t>
      </w:r>
      <w:r w:rsidR="009E6BA8" w:rsidRPr="0057040C">
        <w:rPr>
          <w:i w:val="0"/>
        </w:rPr>
        <w:t>Услуг</w:t>
      </w:r>
      <w:r w:rsidRPr="0057040C">
        <w:rPr>
          <w:i w:val="0"/>
        </w:rPr>
        <w:t>. Убытки, включая упущенную выгоду Исполнителя, возмещению не подлежат.</w:t>
      </w:r>
    </w:p>
    <w:p w14:paraId="46E726F0" w14:textId="5FE19E8C" w:rsidR="004A28E2" w:rsidRPr="0057040C" w:rsidRDefault="00BB2482" w:rsidP="0057040C">
      <w:pPr>
        <w:pStyle w:val="ConsPlusNormal"/>
        <w:numPr>
          <w:ilvl w:val="0"/>
          <w:numId w:val="20"/>
        </w:numPr>
        <w:ind w:left="0" w:firstLine="0"/>
        <w:jc w:val="both"/>
        <w:rPr>
          <w:i w:val="0"/>
        </w:rPr>
      </w:pPr>
      <w:r w:rsidRPr="0057040C">
        <w:rPr>
          <w:i w:val="0"/>
        </w:rPr>
        <w:t>Заказчик</w:t>
      </w:r>
      <w:r w:rsidR="009E7AAE" w:rsidRPr="0057040C">
        <w:rPr>
          <w:i w:val="0"/>
        </w:rPr>
        <w:t xml:space="preserve"> в соответствии </w:t>
      </w:r>
      <w:r w:rsidR="00196742" w:rsidRPr="0057040C">
        <w:rPr>
          <w:i w:val="0"/>
        </w:rPr>
        <w:t>со ст.</w:t>
      </w:r>
      <w:r w:rsidR="009E7AAE" w:rsidRPr="0057040C">
        <w:rPr>
          <w:i w:val="0"/>
        </w:rPr>
        <w:t xml:space="preserve"> 450</w:t>
      </w:r>
      <w:r w:rsidR="00196742" w:rsidRPr="0057040C">
        <w:rPr>
          <w:i w:val="0"/>
        </w:rPr>
        <w:t>.1</w:t>
      </w:r>
      <w:r w:rsidR="009E7AAE" w:rsidRPr="0057040C">
        <w:rPr>
          <w:i w:val="0"/>
        </w:rPr>
        <w:t xml:space="preserve"> ГК РФ,</w:t>
      </w:r>
      <w:r w:rsidRPr="0057040C">
        <w:rPr>
          <w:i w:val="0"/>
        </w:rPr>
        <w:t xml:space="preserve"> </w:t>
      </w:r>
      <w:r w:rsidR="004A28E2" w:rsidRPr="0057040C">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CCD9F2E" w14:textId="77777777" w:rsidR="00643A15" w:rsidRPr="0057040C" w:rsidRDefault="00CE4032" w:rsidP="00FC259A">
      <w:pPr>
        <w:pStyle w:val="ConsPlusNormal"/>
        <w:jc w:val="both"/>
        <w:rPr>
          <w:i w:val="0"/>
        </w:rPr>
      </w:pPr>
      <w:r w:rsidRPr="0057040C">
        <w:rPr>
          <w:i w:val="0"/>
        </w:rPr>
        <w:t>a) нарушение Исполнителем условий настоящего Договора, ведущее к существенному снижению качества Услуг;</w:t>
      </w:r>
    </w:p>
    <w:p w14:paraId="676060F4" w14:textId="7552C7BC" w:rsidR="004A28E2" w:rsidRPr="0057040C" w:rsidRDefault="00643A15" w:rsidP="00FC259A">
      <w:pPr>
        <w:pStyle w:val="ConsPlusNormal"/>
        <w:jc w:val="both"/>
        <w:rPr>
          <w:i w:val="0"/>
        </w:rPr>
      </w:pPr>
      <w:r w:rsidRPr="0057040C">
        <w:rPr>
          <w:i w:val="0"/>
          <w:lang w:val="en-US"/>
        </w:rPr>
        <w:t>b</w:t>
      </w:r>
      <w:r w:rsidRPr="0057040C">
        <w:rPr>
          <w:i w:val="0"/>
        </w:rPr>
        <w:t xml:space="preserve">) </w:t>
      </w:r>
      <w:r w:rsidR="004A28E2" w:rsidRPr="0057040C">
        <w:rPr>
          <w:i w:val="0"/>
        </w:rPr>
        <w:t xml:space="preserve">Исполнитель  не приступает своевременно к исполнению настоящего Договора или </w:t>
      </w:r>
      <w:r w:rsidR="00CE4032" w:rsidRPr="0057040C">
        <w:rPr>
          <w:i w:val="0"/>
        </w:rPr>
        <w:t>оказывает Услуги</w:t>
      </w:r>
      <w:r w:rsidR="004A28E2" w:rsidRPr="0057040C">
        <w:rPr>
          <w:i w:val="0"/>
        </w:rPr>
        <w:t xml:space="preserve"> настолько медленно, что их окончание к датам, установленным </w:t>
      </w:r>
      <w:r w:rsidR="00125AD4" w:rsidRPr="0057040C">
        <w:rPr>
          <w:i w:val="0"/>
        </w:rPr>
        <w:t>Статьей 4</w:t>
      </w:r>
      <w:r w:rsidR="004A28E2" w:rsidRPr="0057040C">
        <w:rPr>
          <w:i w:val="0"/>
        </w:rPr>
        <w:t xml:space="preserve"> Договора становится явно невозможным;</w:t>
      </w:r>
    </w:p>
    <w:p w14:paraId="77746826" w14:textId="77777777" w:rsidR="004A28E2" w:rsidRPr="0057040C" w:rsidRDefault="00CE4032" w:rsidP="00FC259A">
      <w:pPr>
        <w:pStyle w:val="ConsPlusNormal"/>
        <w:jc w:val="both"/>
        <w:rPr>
          <w:i w:val="0"/>
        </w:rPr>
      </w:pPr>
      <w:r w:rsidRPr="0057040C">
        <w:rPr>
          <w:i w:val="0"/>
        </w:rPr>
        <w:t xml:space="preserve">c) </w:t>
      </w:r>
      <w:r w:rsidR="004A28E2" w:rsidRPr="0057040C">
        <w:rPr>
          <w:i w:val="0"/>
        </w:rPr>
        <w:t xml:space="preserve">во время </w:t>
      </w:r>
      <w:r w:rsidR="00643A15" w:rsidRPr="0057040C">
        <w:rPr>
          <w:i w:val="0"/>
        </w:rPr>
        <w:t>оказания У</w:t>
      </w:r>
      <w:r w:rsidRPr="0057040C">
        <w:rPr>
          <w:i w:val="0"/>
        </w:rPr>
        <w:t>слуг</w:t>
      </w:r>
      <w:r w:rsidR="004A28E2" w:rsidRPr="0057040C">
        <w:rPr>
          <w:i w:val="0"/>
        </w:rPr>
        <w:t xml:space="preserve"> станет очевидным, что они не будут </w:t>
      </w:r>
      <w:r w:rsidRPr="0057040C">
        <w:rPr>
          <w:i w:val="0"/>
        </w:rPr>
        <w:t>оказаны</w:t>
      </w:r>
      <w:r w:rsidR="004A28E2" w:rsidRPr="0057040C">
        <w:rPr>
          <w:i w:val="0"/>
        </w:rPr>
        <w:t xml:space="preserve"> надлежащим образом и в срок;</w:t>
      </w:r>
    </w:p>
    <w:p w14:paraId="47CC6F24" w14:textId="35F21D25" w:rsidR="004A28E2" w:rsidRPr="0057040C" w:rsidRDefault="00CE4032" w:rsidP="00FC259A">
      <w:pPr>
        <w:pStyle w:val="ConsPlusNormal"/>
        <w:jc w:val="both"/>
        <w:rPr>
          <w:i w:val="0"/>
        </w:rPr>
      </w:pPr>
      <w:r w:rsidRPr="0057040C">
        <w:rPr>
          <w:i w:val="0"/>
        </w:rPr>
        <w:t>d)</w:t>
      </w:r>
      <w:permStart w:id="788492306" w:edGrp="everyone"/>
      <w:r w:rsidRPr="0057040C">
        <w:rPr>
          <w:i w:val="0"/>
        </w:rPr>
        <w:t xml:space="preserve"> </w:t>
      </w:r>
      <w:r w:rsidR="004A28E2" w:rsidRPr="0057040C">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sidRPr="0057040C">
        <w:rPr>
          <w:i w:val="0"/>
        </w:rPr>
        <w:t>оказания Услуг</w:t>
      </w:r>
      <w:r w:rsidR="004A28E2" w:rsidRPr="0057040C">
        <w:rPr>
          <w:i w:val="0"/>
        </w:rPr>
        <w:t xml:space="preserve"> и исполнения обязательств по настоящему Договору;</w:t>
      </w:r>
      <w:permEnd w:id="788492306"/>
    </w:p>
    <w:p w14:paraId="08D0A34E" w14:textId="77777777" w:rsidR="00643A15" w:rsidRPr="0057040C" w:rsidRDefault="00CE4032" w:rsidP="00FC259A">
      <w:pPr>
        <w:pStyle w:val="ConsPlusNormal"/>
        <w:jc w:val="both"/>
        <w:rPr>
          <w:i w:val="0"/>
        </w:rPr>
      </w:pPr>
      <w:r w:rsidRPr="0057040C">
        <w:rPr>
          <w:i w:val="0"/>
        </w:rPr>
        <w:t xml:space="preserve">e) </w:t>
      </w:r>
      <w:r w:rsidR="004A28E2" w:rsidRPr="0057040C">
        <w:rPr>
          <w:i w:val="0"/>
        </w:rPr>
        <w:t>в отношении Исполнителя принято решения о ликвидации, либо реорганизации;</w:t>
      </w:r>
    </w:p>
    <w:p w14:paraId="4715980A" w14:textId="77777777" w:rsidR="004A28E2" w:rsidRPr="0057040C" w:rsidRDefault="00B82B24" w:rsidP="00FC259A">
      <w:pPr>
        <w:pStyle w:val="ConsPlusNormal"/>
        <w:jc w:val="both"/>
        <w:rPr>
          <w:i w:val="0"/>
        </w:rPr>
      </w:pPr>
      <w:r w:rsidRPr="0057040C">
        <w:rPr>
          <w:i w:val="0"/>
        </w:rPr>
        <w:t>f)</w:t>
      </w:r>
      <w:r w:rsidR="004A28E2" w:rsidRPr="0057040C">
        <w:rPr>
          <w:i w:val="0"/>
        </w:rPr>
        <w:t>в отношении Исполнителя подано заявление о признании его несостоятельным должником (банкротом);</w:t>
      </w:r>
    </w:p>
    <w:p w14:paraId="22769406" w14:textId="77777777" w:rsidR="004A28E2" w:rsidRPr="0057040C" w:rsidRDefault="00CE4032" w:rsidP="00FC259A">
      <w:pPr>
        <w:pStyle w:val="ConsPlusNormal"/>
        <w:jc w:val="both"/>
        <w:rPr>
          <w:i w:val="0"/>
        </w:rPr>
      </w:pPr>
      <w:r w:rsidRPr="0057040C">
        <w:rPr>
          <w:i w:val="0"/>
        </w:rPr>
        <w:t xml:space="preserve">g) </w:t>
      </w:r>
      <w:r w:rsidR="004A28E2" w:rsidRPr="0057040C">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Pr="0057040C">
        <w:rPr>
          <w:i w:val="0"/>
        </w:rPr>
        <w:t>оказание Услуг</w:t>
      </w:r>
      <w:r w:rsidR="004A28E2" w:rsidRPr="0057040C">
        <w:rPr>
          <w:i w:val="0"/>
        </w:rPr>
        <w:t xml:space="preserve">, </w:t>
      </w:r>
      <w:r w:rsidRPr="0057040C">
        <w:rPr>
          <w:i w:val="0"/>
        </w:rPr>
        <w:t>оказываемых</w:t>
      </w:r>
      <w:r w:rsidR="004A28E2" w:rsidRPr="0057040C">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A195C3C" w14:textId="6D8C537F" w:rsidR="00643A15" w:rsidRPr="0057040C" w:rsidRDefault="00643A15" w:rsidP="00FC259A">
      <w:pPr>
        <w:pStyle w:val="ConsPlusNormal"/>
        <w:jc w:val="both"/>
        <w:rPr>
          <w:i w:val="0"/>
        </w:rPr>
      </w:pPr>
      <w:r w:rsidRPr="0057040C">
        <w:rPr>
          <w:i w:val="0"/>
          <w:lang w:val="en-US"/>
        </w:rPr>
        <w:t>h</w:t>
      </w:r>
      <w:r w:rsidR="00BB2482" w:rsidRPr="0057040C">
        <w:rPr>
          <w:i w:val="0"/>
        </w:rPr>
        <w:t xml:space="preserve">) </w:t>
      </w:r>
      <w:r w:rsidR="004A28E2" w:rsidRPr="0057040C">
        <w:rPr>
          <w:i w:val="0"/>
        </w:rPr>
        <w:t>в иных случаях, предусмотренных законодательством Российской Федерации и/или Договором.</w:t>
      </w:r>
    </w:p>
    <w:p w14:paraId="79F42A28" w14:textId="27AEBAA2" w:rsidR="00D00688" w:rsidRPr="0057040C" w:rsidRDefault="00D00688" w:rsidP="0057040C">
      <w:pPr>
        <w:pStyle w:val="ConsPlusNormal"/>
        <w:numPr>
          <w:ilvl w:val="0"/>
          <w:numId w:val="20"/>
        </w:numPr>
        <w:ind w:left="0" w:firstLine="0"/>
        <w:jc w:val="both"/>
        <w:rPr>
          <w:i w:val="0"/>
        </w:rPr>
      </w:pPr>
      <w:r w:rsidRPr="0057040C">
        <w:rPr>
          <w:i w:val="0"/>
        </w:rPr>
        <w:t>В случае одностороннего отказа Заказчика от исполнения Договора по основаниям, предусмотренным п.</w:t>
      </w:r>
      <w:r w:rsidR="00E458CD" w:rsidRPr="0057040C">
        <w:rPr>
          <w:i w:val="0"/>
        </w:rPr>
        <w:t>9</w:t>
      </w:r>
      <w:r w:rsidR="009E7AAE" w:rsidRPr="0057040C">
        <w:rPr>
          <w:i w:val="0"/>
        </w:rPr>
        <w:t>.5</w:t>
      </w:r>
      <w:r w:rsidR="00643A15" w:rsidRPr="0057040C">
        <w:rPr>
          <w:i w:val="0"/>
        </w:rPr>
        <w:t>.2.</w:t>
      </w:r>
      <w:r w:rsidR="00451D3B" w:rsidRPr="0057040C">
        <w:rPr>
          <w:i w:val="0"/>
        </w:rPr>
        <w:t xml:space="preserve"> Договора</w:t>
      </w:r>
      <w:r w:rsidRPr="0057040C">
        <w:rPr>
          <w:i w:val="0"/>
        </w:rPr>
        <w:t xml:space="preserve"> , Заказчик вправе потребовать, а </w:t>
      </w:r>
      <w:r w:rsidR="00F67C76" w:rsidRPr="0057040C">
        <w:rPr>
          <w:i w:val="0"/>
        </w:rPr>
        <w:t xml:space="preserve">Исполнитель </w:t>
      </w:r>
      <w:r w:rsidRPr="0057040C">
        <w:rPr>
          <w:i w:val="0"/>
        </w:rPr>
        <w:t xml:space="preserve"> обязан возместить Заказчику убытки, в том числе упущенную выгоду.</w:t>
      </w:r>
    </w:p>
    <w:p w14:paraId="270241DC" w14:textId="64F4E3DB" w:rsidR="00D00688" w:rsidRPr="0057040C" w:rsidRDefault="00D00688" w:rsidP="0057040C">
      <w:pPr>
        <w:pStyle w:val="ConsPlusNormal"/>
        <w:numPr>
          <w:ilvl w:val="0"/>
          <w:numId w:val="20"/>
        </w:numPr>
        <w:ind w:left="0" w:firstLine="0"/>
        <w:jc w:val="both"/>
        <w:rPr>
          <w:i w:val="0"/>
        </w:rPr>
      </w:pPr>
      <w:r w:rsidRPr="0057040C">
        <w:rPr>
          <w:i w:val="0"/>
        </w:rPr>
        <w:t xml:space="preserve">Заказчик вправе отказаться от исполнения Договора, по основаниям, предусмотренным </w:t>
      </w:r>
      <w:r w:rsidR="00451D3B" w:rsidRPr="0057040C">
        <w:rPr>
          <w:i w:val="0"/>
        </w:rPr>
        <w:t xml:space="preserve">п. </w:t>
      </w:r>
      <w:r w:rsidR="00E458CD" w:rsidRPr="0057040C">
        <w:rPr>
          <w:i w:val="0"/>
        </w:rPr>
        <w:t>9</w:t>
      </w:r>
      <w:r w:rsidR="009E7AAE" w:rsidRPr="0057040C">
        <w:rPr>
          <w:i w:val="0"/>
        </w:rPr>
        <w:t>.5</w:t>
      </w:r>
      <w:r w:rsidR="000713CA" w:rsidRPr="0057040C">
        <w:rPr>
          <w:i w:val="0"/>
        </w:rPr>
        <w:t xml:space="preserve">.2 </w:t>
      </w:r>
      <w:r w:rsidR="00451D3B" w:rsidRPr="0057040C">
        <w:rPr>
          <w:i w:val="0"/>
        </w:rPr>
        <w:t>Договора</w:t>
      </w:r>
      <w:r w:rsidRPr="0057040C">
        <w:rPr>
          <w:i w:val="0"/>
        </w:rPr>
        <w:t xml:space="preserve">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sidRPr="0057040C">
        <w:rPr>
          <w:i w:val="0"/>
        </w:rPr>
        <w:t xml:space="preserve">Исполнитель </w:t>
      </w:r>
      <w:r w:rsidRPr="0057040C">
        <w:rPr>
          <w:i w:val="0"/>
        </w:rPr>
        <w:t xml:space="preserve"> не устранил обстоятельства дающие Заказчику право на отказ от исполнения Договора.</w:t>
      </w:r>
    </w:p>
    <w:p w14:paraId="1CA55C2E" w14:textId="1CBB841B" w:rsidR="00D00688" w:rsidRPr="0057040C" w:rsidRDefault="00D00688" w:rsidP="0057040C">
      <w:pPr>
        <w:pStyle w:val="ConsPlusNormal"/>
        <w:numPr>
          <w:ilvl w:val="0"/>
          <w:numId w:val="20"/>
        </w:numPr>
        <w:ind w:left="0" w:firstLine="0"/>
        <w:jc w:val="both"/>
        <w:rPr>
          <w:i w:val="0"/>
        </w:rPr>
      </w:pPr>
      <w:r w:rsidRPr="0057040C">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57040C">
        <w:rPr>
          <w:i w:val="0"/>
        </w:rPr>
        <w:t>Исполнителем</w:t>
      </w:r>
      <w:r w:rsidRPr="0057040C">
        <w:rPr>
          <w:i w:val="0"/>
        </w:rPr>
        <w:t xml:space="preserve"> уведомления об отказе от Договора, если иной срок прекращения Договора не указан в уведомлении. </w:t>
      </w:r>
    </w:p>
    <w:p w14:paraId="0ECE2096" w14:textId="14665847" w:rsidR="009E6BA8" w:rsidRPr="0057040C" w:rsidRDefault="009E6BA8" w:rsidP="0057040C">
      <w:pPr>
        <w:pStyle w:val="ConsPlusNormal"/>
        <w:numPr>
          <w:ilvl w:val="0"/>
          <w:numId w:val="20"/>
        </w:numPr>
        <w:ind w:left="0" w:firstLine="0"/>
        <w:jc w:val="both"/>
        <w:rPr>
          <w:i w:val="0"/>
        </w:rPr>
      </w:pPr>
      <w:r w:rsidRPr="0057040C">
        <w:rPr>
          <w:rFonts w:eastAsia="Times New Roman"/>
          <w:i w:val="0"/>
          <w:iCs w:val="0"/>
          <w:lang w:eastAsia="ru-RU"/>
        </w:rPr>
        <w:t>В случае одностороннего отказа Заказчика от исполнения Договора по основаниям, предусмотренным п.</w:t>
      </w:r>
      <w:r w:rsidR="00E458CD" w:rsidRPr="0057040C">
        <w:rPr>
          <w:rFonts w:eastAsia="Times New Roman"/>
          <w:i w:val="0"/>
          <w:iCs w:val="0"/>
          <w:lang w:eastAsia="ru-RU"/>
        </w:rPr>
        <w:t>9</w:t>
      </w:r>
      <w:r w:rsidRPr="0057040C">
        <w:rPr>
          <w:rFonts w:eastAsia="Times New Roman"/>
          <w:i w:val="0"/>
          <w:iCs w:val="0"/>
          <w:lang w:eastAsia="ru-RU"/>
        </w:rPr>
        <w:t xml:space="preserve">.5.2. настоящего Договора, Заказчик вправе потребовать, а Подрядчик обязан выплатить Заказчику штраф в размере </w:t>
      </w:r>
      <w:permStart w:id="1970808646" w:edGrp="everyone"/>
      <w:r w:rsidRPr="0057040C">
        <w:rPr>
          <w:rFonts w:eastAsia="Times New Roman"/>
          <w:i w:val="0"/>
          <w:iCs w:val="0"/>
          <w:lang w:eastAsia="ru-RU"/>
        </w:rPr>
        <w:t xml:space="preserve">5 </w:t>
      </w:r>
      <w:permEnd w:id="1970808646"/>
      <w:r w:rsidRPr="0057040C">
        <w:rPr>
          <w:rFonts w:eastAsia="Times New Roman"/>
          <w:i w:val="0"/>
          <w:iCs w:val="0"/>
          <w:lang w:eastAsia="ru-RU"/>
        </w:rPr>
        <w:t>% от Цены Услуг.</w:t>
      </w:r>
    </w:p>
    <w:p w14:paraId="14C4E619" w14:textId="77777777" w:rsidR="00AB3579" w:rsidRPr="00FC259A" w:rsidRDefault="00AB3579" w:rsidP="00FC259A">
      <w:pPr>
        <w:pStyle w:val="30"/>
        <w:keepNext w:val="0"/>
        <w:keepLines w:val="0"/>
        <w:widowControl w:val="0"/>
        <w:spacing w:before="0" w:line="240" w:lineRule="auto"/>
        <w:contextualSpacing/>
        <w:rPr>
          <w:rFonts w:ascii="Tahoma" w:hAnsi="Tahoma" w:cs="Tahoma"/>
          <w:bCs w:val="0"/>
          <w:color w:val="000000" w:themeColor="text1"/>
          <w:sz w:val="20"/>
          <w:szCs w:val="20"/>
        </w:rPr>
      </w:pPr>
    </w:p>
    <w:p w14:paraId="60BC0B1F" w14:textId="77777777" w:rsidR="0019212C" w:rsidRPr="00FC259A" w:rsidRDefault="0019212C"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Особые условия</w:t>
      </w:r>
      <w:permStart w:id="813188014" w:edGrp="everyone"/>
    </w:p>
    <w:p w14:paraId="29038D63" w14:textId="0D535EDA" w:rsidR="00F30746" w:rsidRPr="00FC259A" w:rsidRDefault="0019212C" w:rsidP="00FC259A">
      <w:pPr>
        <w:pStyle w:val="ConsNormal"/>
        <w:numPr>
          <w:ilvl w:val="1"/>
          <w:numId w:val="5"/>
        </w:numPr>
        <w:tabs>
          <w:tab w:val="clear" w:pos="1866"/>
          <w:tab w:val="num" w:pos="567"/>
        </w:tabs>
        <w:contextualSpacing/>
        <w:jc w:val="both"/>
        <w:rPr>
          <w:rFonts w:ascii="Tahoma" w:hAnsi="Tahoma" w:cs="Tahoma"/>
        </w:rPr>
      </w:pPr>
      <w:bookmarkStart w:id="13" w:name="_Ref328406247"/>
      <w:r w:rsidRPr="00FC259A">
        <w:rPr>
          <w:rFonts w:ascii="Tahoma" w:hAnsi="Tahoma" w:cs="Tahoma"/>
        </w:rPr>
        <w:t xml:space="preserve">От имени Заказчика по вопросам </w:t>
      </w:r>
      <w:r w:rsidR="004741E3" w:rsidRPr="00FC259A">
        <w:rPr>
          <w:rFonts w:ascii="Tahoma" w:hAnsi="Tahoma" w:cs="Tahoma"/>
        </w:rPr>
        <w:t xml:space="preserve">контроля исполнения настоящего Договора, </w:t>
      </w:r>
      <w:r w:rsidRPr="00FC259A">
        <w:rPr>
          <w:rFonts w:ascii="Tahoma" w:hAnsi="Tahoma" w:cs="Tahoma"/>
        </w:rPr>
        <w:t xml:space="preserve">подписания актов </w:t>
      </w:r>
      <w:r w:rsidR="00963E0B" w:rsidRPr="00FC259A">
        <w:rPr>
          <w:rFonts w:ascii="Tahoma" w:hAnsi="Tahoma" w:cs="Tahoma"/>
        </w:rPr>
        <w:t xml:space="preserve">сдачи-приемки </w:t>
      </w:r>
      <w:r w:rsidR="00DF488B" w:rsidRPr="00FC259A">
        <w:rPr>
          <w:rFonts w:ascii="Tahoma" w:hAnsi="Tahoma" w:cs="Tahoma"/>
        </w:rPr>
        <w:t>Услуг</w:t>
      </w:r>
      <w:r w:rsidRPr="00FC259A">
        <w:rPr>
          <w:rFonts w:ascii="Tahoma" w:hAnsi="Tahoma" w:cs="Tahoma"/>
        </w:rPr>
        <w:t xml:space="preserve">, </w:t>
      </w:r>
      <w:r w:rsidR="00AB3579" w:rsidRPr="00FC259A">
        <w:rPr>
          <w:rFonts w:ascii="Tahoma" w:hAnsi="Tahoma" w:cs="Tahoma"/>
        </w:rPr>
        <w:t>акт</w:t>
      </w:r>
      <w:r w:rsidR="004741E3" w:rsidRPr="00FC259A">
        <w:rPr>
          <w:rFonts w:ascii="Tahoma" w:hAnsi="Tahoma" w:cs="Tahoma"/>
        </w:rPr>
        <w:t>ов</w:t>
      </w:r>
      <w:r w:rsidR="00AB3579" w:rsidRPr="00FC259A">
        <w:rPr>
          <w:rFonts w:ascii="Tahoma" w:hAnsi="Tahoma" w:cs="Tahoma"/>
        </w:rPr>
        <w:t xml:space="preserve"> на списание материалов</w:t>
      </w:r>
      <w:r w:rsidRPr="00FC259A">
        <w:rPr>
          <w:rFonts w:ascii="Tahoma" w:hAnsi="Tahoma" w:cs="Tahoma"/>
          <w:color w:val="000000" w:themeColor="text1"/>
        </w:rPr>
        <w:t>,</w:t>
      </w:r>
      <w:r w:rsidRPr="00FC259A">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w:t>
      </w:r>
      <w:r w:rsidR="008B0B8F" w:rsidRPr="00FC259A">
        <w:rPr>
          <w:rFonts w:ascii="Tahoma" w:hAnsi="Tahoma" w:cs="Tahoma"/>
        </w:rPr>
        <w:t xml:space="preserve"> </w:t>
      </w:r>
      <w:r w:rsidR="00E02552" w:rsidRPr="00FC259A">
        <w:rPr>
          <w:rFonts w:ascii="Tahoma" w:hAnsi="Tahoma" w:cs="Tahoma"/>
        </w:rPr>
        <w:t>к</w:t>
      </w:r>
      <w:r w:rsidR="00E967D7" w:rsidRPr="00FC259A">
        <w:rPr>
          <w:rFonts w:ascii="Tahoma" w:hAnsi="Tahoma" w:cs="Tahoma"/>
        </w:rPr>
        <w:t>алькуляций</w:t>
      </w:r>
      <w:r w:rsidRPr="00FC259A">
        <w:rPr>
          <w:rFonts w:ascii="Tahoma" w:hAnsi="Tahoma" w:cs="Tahoma"/>
        </w:rPr>
        <w:t xml:space="preserve">, подготовки и согласования технических приложений к Договору, выступает </w:t>
      </w:r>
      <w:r w:rsidR="00065EC3" w:rsidRPr="00FC259A">
        <w:rPr>
          <w:rFonts w:ascii="Tahoma" w:hAnsi="Tahoma" w:cs="Tahoma"/>
        </w:rPr>
        <w:t>обособленное подразделение (филиал):</w:t>
      </w:r>
      <w:bookmarkEnd w:id="13"/>
    </w:p>
    <w:p w14:paraId="0853E2BD" w14:textId="471824A3" w:rsidR="00B53CFF" w:rsidRPr="00FC259A" w:rsidRDefault="00451D3B" w:rsidP="00FC259A">
      <w:pPr>
        <w:widowControl w:val="0"/>
        <w:spacing w:after="0" w:line="240" w:lineRule="auto"/>
        <w:contextualSpacing/>
        <w:rPr>
          <w:rFonts w:ascii="Tahoma" w:hAnsi="Tahoma" w:cs="Tahoma"/>
          <w:color w:val="000000"/>
          <w:szCs w:val="20"/>
        </w:rPr>
      </w:pPr>
      <w:r w:rsidRPr="00FC259A">
        <w:rPr>
          <w:rFonts w:ascii="Tahoma" w:hAnsi="Tahoma" w:cs="Tahoma"/>
          <w:color w:val="000000"/>
          <w:szCs w:val="20"/>
        </w:rPr>
        <w:t>Наименование:</w:t>
      </w:r>
      <w:r w:rsidR="002B3E08">
        <w:rPr>
          <w:rFonts w:ascii="Tahoma" w:hAnsi="Tahoma" w:cs="Tahoma"/>
          <w:color w:val="000000"/>
          <w:szCs w:val="20"/>
        </w:rPr>
        <w:t xml:space="preserve"> Саратовский филиал АО «ЭнергосбыТ Плюс»</w:t>
      </w:r>
    </w:p>
    <w:p w14:paraId="152E22FC" w14:textId="0986D277" w:rsidR="0019212C" w:rsidRPr="00FC259A" w:rsidRDefault="00065EC3" w:rsidP="00FC259A">
      <w:pPr>
        <w:widowControl w:val="0"/>
        <w:spacing w:after="0" w:line="240" w:lineRule="auto"/>
        <w:contextualSpacing/>
        <w:rPr>
          <w:rFonts w:ascii="Tahoma" w:hAnsi="Tahoma" w:cs="Tahoma"/>
          <w:color w:val="000000"/>
          <w:szCs w:val="20"/>
        </w:rPr>
      </w:pPr>
      <w:r w:rsidRPr="00FC259A">
        <w:rPr>
          <w:rFonts w:ascii="Tahoma" w:hAnsi="Tahoma" w:cs="Tahoma"/>
          <w:color w:val="000000"/>
          <w:szCs w:val="20"/>
        </w:rPr>
        <w:t>Упо</w:t>
      </w:r>
      <w:r w:rsidR="002B3E08">
        <w:rPr>
          <w:rFonts w:ascii="Tahoma" w:hAnsi="Tahoma" w:cs="Tahoma"/>
          <w:color w:val="000000"/>
          <w:szCs w:val="20"/>
        </w:rPr>
        <w:t xml:space="preserve">лномоченные лица: Лодянов Игорь Александрович </w:t>
      </w:r>
    </w:p>
    <w:p w14:paraId="2600EB79" w14:textId="4A84B5AC" w:rsidR="00451D3B" w:rsidRPr="00FC259A" w:rsidRDefault="00EF1ED9" w:rsidP="00FC259A">
      <w:pPr>
        <w:pStyle w:val="ConsNormal"/>
        <w:ind w:firstLine="0"/>
        <w:contextualSpacing/>
        <w:jc w:val="both"/>
        <w:rPr>
          <w:rFonts w:ascii="Tahoma" w:hAnsi="Tahoma" w:cs="Tahoma"/>
        </w:rPr>
      </w:pPr>
      <w:r w:rsidRPr="00FC259A">
        <w:rPr>
          <w:rFonts w:ascii="Tahoma" w:hAnsi="Tahoma" w:cs="Tahoma"/>
        </w:rPr>
        <w:t xml:space="preserve">     </w:t>
      </w:r>
      <w:r w:rsidR="0019212C" w:rsidRPr="00FC259A">
        <w:rPr>
          <w:rFonts w:ascii="Tahoma" w:hAnsi="Tahoma" w:cs="Tahoma"/>
        </w:rPr>
        <w:t>Стороны назначают ответственных за исполнение настоящего Договора:</w:t>
      </w:r>
      <w:r w:rsidR="00451D3B" w:rsidRPr="00FC259A">
        <w:rPr>
          <w:rFonts w:ascii="Tahoma" w:hAnsi="Tahoma" w:cs="Tahoma"/>
        </w:rPr>
        <w:t xml:space="preserve">                                                          </w:t>
      </w:r>
      <w:r w:rsidR="00E55C3F" w:rsidRPr="00FC259A">
        <w:rPr>
          <w:rFonts w:ascii="Tahoma" w:hAnsi="Tahoma" w:cs="Tahoma"/>
        </w:rPr>
        <w:t xml:space="preserve">   </w:t>
      </w:r>
      <w:r w:rsidR="00451D3B" w:rsidRPr="00FC259A">
        <w:rPr>
          <w:rFonts w:ascii="Tahoma" w:hAnsi="Tahoma" w:cs="Tahoma"/>
        </w:rPr>
        <w:t xml:space="preserve">от Заказчика   </w:t>
      </w:r>
      <w:r w:rsidR="002B3E08">
        <w:rPr>
          <w:rFonts w:ascii="Tahoma" w:hAnsi="Tahoma" w:cs="Tahoma"/>
        </w:rPr>
        <w:t>Джумакулов Марат Джахангирович, телефон: 98-60-12</w:t>
      </w:r>
      <w:r w:rsidR="00451D3B" w:rsidRPr="00FC259A">
        <w:rPr>
          <w:rFonts w:ascii="Tahoma" w:hAnsi="Tahoma" w:cs="Tahoma"/>
        </w:rPr>
        <w:t xml:space="preserve">, </w:t>
      </w:r>
      <w:r w:rsidR="00451D3B" w:rsidRPr="00FC259A">
        <w:rPr>
          <w:rFonts w:ascii="Tahoma" w:hAnsi="Tahoma" w:cs="Tahoma"/>
          <w:lang w:val="en-US"/>
        </w:rPr>
        <w:t>e</w:t>
      </w:r>
      <w:r w:rsidR="00451D3B" w:rsidRPr="00FC259A">
        <w:rPr>
          <w:rFonts w:ascii="Tahoma" w:hAnsi="Tahoma" w:cs="Tahoma"/>
        </w:rPr>
        <w:t>-</w:t>
      </w:r>
      <w:r w:rsidR="00451D3B" w:rsidRPr="00FC259A">
        <w:rPr>
          <w:rFonts w:ascii="Tahoma" w:hAnsi="Tahoma" w:cs="Tahoma"/>
          <w:lang w:val="en-US"/>
        </w:rPr>
        <w:t>mail</w:t>
      </w:r>
      <w:r w:rsidR="00451D3B" w:rsidRPr="00FC259A">
        <w:rPr>
          <w:rFonts w:ascii="Tahoma" w:hAnsi="Tahoma" w:cs="Tahoma"/>
        </w:rPr>
        <w:t>:</w:t>
      </w:r>
      <w:r w:rsidR="002B3E08">
        <w:rPr>
          <w:rFonts w:ascii="Tahoma" w:hAnsi="Tahoma" w:cs="Tahoma"/>
        </w:rPr>
        <w:t xml:space="preserve"> </w:t>
      </w:r>
      <w:r w:rsidR="002B3E08">
        <w:rPr>
          <w:rFonts w:ascii="Tahoma" w:hAnsi="Tahoma" w:cs="Tahoma"/>
          <w:lang w:val="en-US"/>
        </w:rPr>
        <w:t>Marat</w:t>
      </w:r>
      <w:r w:rsidR="002B3E08" w:rsidRPr="002B3E08">
        <w:rPr>
          <w:rFonts w:ascii="Tahoma" w:hAnsi="Tahoma" w:cs="Tahoma"/>
        </w:rPr>
        <w:t>.</w:t>
      </w:r>
      <w:r w:rsidR="002B3E08">
        <w:rPr>
          <w:rFonts w:ascii="Tahoma" w:hAnsi="Tahoma" w:cs="Tahoma"/>
          <w:lang w:val="en-US"/>
        </w:rPr>
        <w:t>Dzhumakulov</w:t>
      </w:r>
      <w:r w:rsidR="002B3E08" w:rsidRPr="002B3E08">
        <w:rPr>
          <w:rFonts w:ascii="Tahoma" w:hAnsi="Tahoma" w:cs="Tahoma"/>
        </w:rPr>
        <w:t>@</w:t>
      </w:r>
      <w:r w:rsidR="002B3E08">
        <w:rPr>
          <w:rFonts w:ascii="Tahoma" w:hAnsi="Tahoma" w:cs="Tahoma"/>
          <w:lang w:val="en-US"/>
        </w:rPr>
        <w:t>esplus</w:t>
      </w:r>
      <w:r w:rsidR="002B3E08" w:rsidRPr="002B3E08">
        <w:rPr>
          <w:rFonts w:ascii="Tahoma" w:hAnsi="Tahoma" w:cs="Tahoma"/>
        </w:rPr>
        <w:t>.</w:t>
      </w:r>
      <w:r w:rsidR="002B3E08">
        <w:rPr>
          <w:rFonts w:ascii="Tahoma" w:hAnsi="Tahoma" w:cs="Tahoma"/>
          <w:lang w:val="en-US"/>
        </w:rPr>
        <w:t>ru</w:t>
      </w:r>
      <w:r w:rsidR="00451D3B" w:rsidRPr="00FC259A">
        <w:rPr>
          <w:rFonts w:ascii="Tahoma" w:hAnsi="Tahoma" w:cs="Tahoma"/>
        </w:rPr>
        <w:t>;</w:t>
      </w:r>
    </w:p>
    <w:p w14:paraId="0C565734" w14:textId="77777777" w:rsidR="00451D3B" w:rsidRPr="00FC259A" w:rsidRDefault="00451D3B" w:rsidP="00FC259A">
      <w:pPr>
        <w:pStyle w:val="ConsNormal"/>
        <w:ind w:firstLine="0"/>
        <w:contextualSpacing/>
        <w:jc w:val="both"/>
        <w:rPr>
          <w:rFonts w:ascii="Tahoma" w:hAnsi="Tahoma" w:cs="Tahoma"/>
        </w:rPr>
      </w:pPr>
      <w:r w:rsidRPr="00FC259A">
        <w:rPr>
          <w:rFonts w:ascii="Tahoma" w:hAnsi="Tahoma" w:cs="Tahoma"/>
        </w:rPr>
        <w:t xml:space="preserve">от Исполнителя _____[Фамилия И.О.]___ телефон __________, </w:t>
      </w:r>
      <w:r w:rsidRPr="00FC259A">
        <w:rPr>
          <w:rFonts w:ascii="Tahoma" w:hAnsi="Tahoma" w:cs="Tahoma"/>
          <w:lang w:val="en-US"/>
        </w:rPr>
        <w:t>e</w:t>
      </w:r>
      <w:r w:rsidRPr="00FC259A">
        <w:rPr>
          <w:rFonts w:ascii="Tahoma" w:hAnsi="Tahoma" w:cs="Tahoma"/>
        </w:rPr>
        <w:t>-</w:t>
      </w:r>
      <w:r w:rsidRPr="00FC259A">
        <w:rPr>
          <w:rFonts w:ascii="Tahoma" w:hAnsi="Tahoma" w:cs="Tahoma"/>
          <w:lang w:val="en-US"/>
        </w:rPr>
        <w:t>mail</w:t>
      </w:r>
      <w:r w:rsidRPr="00FC259A">
        <w:rPr>
          <w:rFonts w:ascii="Tahoma" w:hAnsi="Tahoma" w:cs="Tahoma"/>
        </w:rPr>
        <w:t>: ______________________.</w:t>
      </w:r>
    </w:p>
    <w:permEnd w:id="813188014"/>
    <w:p w14:paraId="675C1BFD" w14:textId="77777777" w:rsidR="00070975" w:rsidRPr="00FC259A" w:rsidRDefault="00D00688" w:rsidP="00FC259A">
      <w:pPr>
        <w:pStyle w:val="ConsNormal"/>
        <w:numPr>
          <w:ilvl w:val="1"/>
          <w:numId w:val="5"/>
        </w:numPr>
        <w:tabs>
          <w:tab w:val="clear" w:pos="1866"/>
          <w:tab w:val="num" w:pos="567"/>
        </w:tabs>
        <w:contextualSpacing/>
        <w:jc w:val="both"/>
        <w:rPr>
          <w:rFonts w:ascii="Tahoma" w:hAnsi="Tahoma" w:cs="Tahoma"/>
        </w:rPr>
      </w:pPr>
      <w:r w:rsidRPr="00FC259A">
        <w:rPr>
          <w:rFonts w:ascii="Tahoma" w:hAnsi="Tahoma" w:cs="Tahoma"/>
          <w:b/>
        </w:rPr>
        <w:t>Уступка прав и обязательств по Договору</w:t>
      </w:r>
    </w:p>
    <w:p w14:paraId="14F498A5"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7931C87E"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5135F5A4"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68BA80B5"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54F1D258"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397D16C2"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1945D1CC" w14:textId="77777777" w:rsidR="00337F4D" w:rsidRPr="00FC259A" w:rsidRDefault="00337F4D" w:rsidP="0057040C">
      <w:pPr>
        <w:pStyle w:val="afffa"/>
        <w:numPr>
          <w:ilvl w:val="0"/>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3B92EF7F" w14:textId="77777777" w:rsidR="00337F4D" w:rsidRPr="00FC259A" w:rsidRDefault="00337F4D" w:rsidP="0057040C">
      <w:pPr>
        <w:pStyle w:val="afffa"/>
        <w:numPr>
          <w:ilvl w:val="1"/>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423D1528" w14:textId="77777777" w:rsidR="00337F4D" w:rsidRPr="00FC259A" w:rsidRDefault="00337F4D" w:rsidP="0057040C">
      <w:pPr>
        <w:pStyle w:val="afffa"/>
        <w:numPr>
          <w:ilvl w:val="1"/>
          <w:numId w:val="8"/>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0C2E727A" w14:textId="0EFAAFF5" w:rsidR="00D00688" w:rsidRPr="00FC259A" w:rsidRDefault="00D00688" w:rsidP="0057040C">
      <w:pPr>
        <w:pStyle w:val="ConsPlusNormal"/>
        <w:numPr>
          <w:ilvl w:val="2"/>
          <w:numId w:val="8"/>
        </w:numPr>
        <w:jc w:val="both"/>
        <w:rPr>
          <w:i w:val="0"/>
        </w:rPr>
      </w:pPr>
      <w:r w:rsidRPr="00FC259A">
        <w:rPr>
          <w:i w:val="0"/>
        </w:rPr>
        <w:t xml:space="preserve">При отсутствии письменного согласия Заказчика </w:t>
      </w:r>
      <w:r w:rsidR="00F67C76" w:rsidRPr="00FC259A">
        <w:rPr>
          <w:i w:val="0"/>
        </w:rPr>
        <w:t xml:space="preserve">Исполнитель </w:t>
      </w:r>
      <w:r w:rsidRPr="00FC259A">
        <w:rPr>
          <w:i w:val="0"/>
        </w:rPr>
        <w:t xml:space="preserve"> не вправе:</w:t>
      </w:r>
    </w:p>
    <w:p w14:paraId="6CEA78D3" w14:textId="77777777" w:rsidR="00D00688" w:rsidRPr="00FC259A" w:rsidRDefault="00D00688" w:rsidP="0057040C">
      <w:pPr>
        <w:pStyle w:val="ConsPlusNormal"/>
        <w:numPr>
          <w:ilvl w:val="0"/>
          <w:numId w:val="10"/>
        </w:numPr>
        <w:tabs>
          <w:tab w:val="left" w:pos="426"/>
        </w:tabs>
        <w:ind w:left="0" w:firstLine="0"/>
        <w:jc w:val="both"/>
        <w:rPr>
          <w:i w:val="0"/>
        </w:rPr>
      </w:pPr>
      <w:r w:rsidRPr="00FC259A">
        <w:rPr>
          <w:i w:val="0"/>
        </w:rPr>
        <w:t>переводить свои обязательства (в том числе долги) на третье лицо;</w:t>
      </w:r>
    </w:p>
    <w:p w14:paraId="7A2A33EE" w14:textId="77777777" w:rsidR="00D00688" w:rsidRPr="00FC259A" w:rsidRDefault="00D00688" w:rsidP="0057040C">
      <w:pPr>
        <w:pStyle w:val="ConsPlusNormal"/>
        <w:numPr>
          <w:ilvl w:val="0"/>
          <w:numId w:val="10"/>
        </w:numPr>
        <w:tabs>
          <w:tab w:val="left" w:pos="426"/>
        </w:tabs>
        <w:ind w:left="0" w:firstLine="0"/>
        <w:jc w:val="both"/>
        <w:rPr>
          <w:i w:val="0"/>
        </w:rPr>
      </w:pPr>
      <w:permStart w:id="1549863885" w:edGrp="everyone"/>
      <w:r w:rsidRPr="00FC259A">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549863885"/>
    <w:p w14:paraId="40172646" w14:textId="77777777" w:rsidR="00D00688" w:rsidRPr="00FC259A" w:rsidRDefault="00D00688" w:rsidP="0057040C">
      <w:pPr>
        <w:pStyle w:val="ConsPlusNormal"/>
        <w:numPr>
          <w:ilvl w:val="0"/>
          <w:numId w:val="10"/>
        </w:numPr>
        <w:tabs>
          <w:tab w:val="left" w:pos="426"/>
        </w:tabs>
        <w:ind w:left="0" w:firstLine="0"/>
        <w:jc w:val="both"/>
        <w:rPr>
          <w:i w:val="0"/>
        </w:rPr>
      </w:pPr>
      <w:r w:rsidRPr="00FC259A">
        <w:rPr>
          <w:i w:val="0"/>
        </w:rPr>
        <w:t xml:space="preserve">передавать (уступать) третьим лицам и (или) обременять права в отношении каких-либо имущественных прав в отношении </w:t>
      </w:r>
      <w:r w:rsidR="00E02552" w:rsidRPr="00FC259A">
        <w:rPr>
          <w:i w:val="0"/>
        </w:rPr>
        <w:t>Результата Услуг\Предмета Договора</w:t>
      </w:r>
      <w:r w:rsidRPr="00FC259A">
        <w:rPr>
          <w:i w:val="0"/>
        </w:rPr>
        <w:t>;</w:t>
      </w:r>
    </w:p>
    <w:p w14:paraId="53242C29" w14:textId="77777777" w:rsidR="00D00688" w:rsidRPr="00FC259A" w:rsidRDefault="00D00688" w:rsidP="0057040C">
      <w:pPr>
        <w:pStyle w:val="ConsPlusNormal"/>
        <w:numPr>
          <w:ilvl w:val="0"/>
          <w:numId w:val="10"/>
        </w:numPr>
        <w:tabs>
          <w:tab w:val="left" w:pos="426"/>
        </w:tabs>
        <w:ind w:left="0" w:firstLine="0"/>
        <w:jc w:val="both"/>
        <w:rPr>
          <w:i w:val="0"/>
        </w:rPr>
      </w:pPr>
      <w:r w:rsidRPr="00FC259A">
        <w:rPr>
          <w:i w:val="0"/>
        </w:rPr>
        <w:t xml:space="preserve">а также заключать иные сделки, в результате которых возникает или может возникнуть обременения прав (требований) </w:t>
      </w:r>
      <w:r w:rsidR="00E31764" w:rsidRPr="00FC259A">
        <w:rPr>
          <w:i w:val="0"/>
        </w:rPr>
        <w:t>Исполнителя</w:t>
      </w:r>
      <w:r w:rsidRPr="00FC259A">
        <w:rPr>
          <w:i w:val="0"/>
        </w:rPr>
        <w:t xml:space="preserve"> к Заказчику по Договору, и (или) иные об</w:t>
      </w:r>
      <w:r w:rsidR="00CE4032" w:rsidRPr="00FC259A">
        <w:rPr>
          <w:i w:val="0"/>
        </w:rPr>
        <w:t>ременения, касающиеся Результата Услуг</w:t>
      </w:r>
      <w:r w:rsidRPr="00FC259A">
        <w:rPr>
          <w:i w:val="0"/>
        </w:rPr>
        <w:t>/Предмета Договора.</w:t>
      </w:r>
    </w:p>
    <w:p w14:paraId="2DBF0DD7" w14:textId="77777777" w:rsidR="00D00688" w:rsidRPr="00FC259A" w:rsidRDefault="00D00688" w:rsidP="0057040C">
      <w:pPr>
        <w:pStyle w:val="ConsPlusNormal"/>
        <w:numPr>
          <w:ilvl w:val="2"/>
          <w:numId w:val="8"/>
        </w:numPr>
        <w:jc w:val="both"/>
        <w:rPr>
          <w:i w:val="0"/>
        </w:rPr>
      </w:pPr>
      <w:r w:rsidRPr="00FC259A">
        <w:rPr>
          <w:i w:val="0"/>
        </w:rPr>
        <w:lastRenderedPageBreak/>
        <w:t xml:space="preserve">Стороны особо отмечают, что Заказчик на свое усмотрение принимает решение о выдаче или отказе в выдаче </w:t>
      </w:r>
      <w:r w:rsidR="00E31764" w:rsidRPr="00FC259A">
        <w:rPr>
          <w:i w:val="0"/>
        </w:rPr>
        <w:t>Исполнителю</w:t>
      </w:r>
      <w:r w:rsidRPr="00FC259A">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1582CEFE" w14:textId="739801EE" w:rsidR="00D00688" w:rsidRPr="00FC259A" w:rsidRDefault="00D00688" w:rsidP="0057040C">
      <w:pPr>
        <w:pStyle w:val="ConsPlusNormal"/>
        <w:numPr>
          <w:ilvl w:val="2"/>
          <w:numId w:val="8"/>
        </w:numPr>
        <w:jc w:val="both"/>
        <w:rPr>
          <w:i w:val="0"/>
        </w:rPr>
      </w:pPr>
      <w:r w:rsidRPr="00FC259A">
        <w:rPr>
          <w:i w:val="0"/>
        </w:rPr>
        <w:t xml:space="preserve">В случае нарушения вышеуказанных ограничений, в том числе заключения сделок, без письменного согласия Заказчика, </w:t>
      </w:r>
      <w:r w:rsidR="00F67C76" w:rsidRPr="00FC259A">
        <w:rPr>
          <w:i w:val="0"/>
        </w:rPr>
        <w:t xml:space="preserve">Исполнитель </w:t>
      </w:r>
      <w:r w:rsidRPr="00FC259A">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FC259A">
        <w:rPr>
          <w:i w:val="0"/>
        </w:rPr>
        <w:t>оказанных Услуг</w:t>
      </w:r>
      <w:r w:rsidRPr="00FC259A">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FC259A">
        <w:rPr>
          <w:i w:val="0"/>
        </w:rPr>
        <w:t xml:space="preserve"> оказанных</w:t>
      </w:r>
      <w:r w:rsidRPr="00FC259A">
        <w:rPr>
          <w:i w:val="0"/>
        </w:rPr>
        <w:t xml:space="preserve"> </w:t>
      </w:r>
      <w:r w:rsidR="00CE4032" w:rsidRPr="00FC259A">
        <w:rPr>
          <w:i w:val="0"/>
        </w:rPr>
        <w:t>Услуг</w:t>
      </w:r>
      <w:r w:rsidRPr="00FC259A">
        <w:rPr>
          <w:i w:val="0"/>
        </w:rPr>
        <w:t xml:space="preserve">, штраф </w:t>
      </w:r>
      <w:permStart w:id="1139949610" w:edGrp="everyone"/>
      <w:r w:rsidRPr="00FC259A">
        <w:rPr>
          <w:i w:val="0"/>
        </w:rPr>
        <w:t xml:space="preserve">составляет 10 %(десять процентов) от </w:t>
      </w:r>
      <w:r w:rsidR="00A2747E" w:rsidRPr="00FC259A">
        <w:rPr>
          <w:i w:val="0"/>
        </w:rPr>
        <w:t>Цены Услуг</w:t>
      </w:r>
      <w:r w:rsidRPr="00FC259A">
        <w:rPr>
          <w:i w:val="0"/>
        </w:rPr>
        <w:t>.</w:t>
      </w:r>
      <w:permEnd w:id="1139949610"/>
    </w:p>
    <w:p w14:paraId="564BB09A" w14:textId="77777777" w:rsidR="00D00688" w:rsidRPr="00FC259A" w:rsidRDefault="00D00688" w:rsidP="0057040C">
      <w:pPr>
        <w:pStyle w:val="ConsPlusNormal"/>
        <w:numPr>
          <w:ilvl w:val="2"/>
          <w:numId w:val="8"/>
        </w:numPr>
        <w:jc w:val="both"/>
        <w:rPr>
          <w:i w:val="0"/>
        </w:rPr>
      </w:pPr>
      <w:r w:rsidRPr="00FC259A">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FC259A">
        <w:rPr>
          <w:i w:val="0"/>
        </w:rPr>
        <w:t>Исполнителя</w:t>
      </w:r>
      <w:r w:rsidRPr="00FC259A">
        <w:rPr>
          <w:i w:val="0"/>
        </w:rPr>
        <w:t xml:space="preserve"> в соответствии с настоящей статьей Договора, к </w:t>
      </w:r>
      <w:r w:rsidR="00E31764" w:rsidRPr="00FC259A">
        <w:rPr>
          <w:i w:val="0"/>
        </w:rPr>
        <w:t>Исполнителю</w:t>
      </w:r>
      <w:r w:rsidRPr="00FC259A">
        <w:rPr>
          <w:i w:val="0"/>
        </w:rPr>
        <w:t xml:space="preserve"> не будет применяться ответственность, установленная Договором.</w:t>
      </w:r>
    </w:p>
    <w:p w14:paraId="30C2E4FB" w14:textId="77777777" w:rsidR="00D00688" w:rsidRPr="00FC259A" w:rsidRDefault="00D00688" w:rsidP="0057040C">
      <w:pPr>
        <w:pStyle w:val="ConsPlusNormal"/>
        <w:numPr>
          <w:ilvl w:val="2"/>
          <w:numId w:val="8"/>
        </w:numPr>
        <w:jc w:val="both"/>
        <w:rPr>
          <w:i w:val="0"/>
        </w:rPr>
      </w:pPr>
      <w:permStart w:id="926638177" w:edGrp="everyone"/>
      <w:r w:rsidRPr="00FC259A">
        <w:rPr>
          <w:i w:val="0"/>
        </w:rPr>
        <w:t xml:space="preserve">Заказчик вправе уступить или заложить права (требования) к </w:t>
      </w:r>
      <w:r w:rsidR="00E31764" w:rsidRPr="00FC259A">
        <w:rPr>
          <w:i w:val="0"/>
        </w:rPr>
        <w:t>Исполнителю</w:t>
      </w:r>
      <w:r w:rsidRPr="00FC259A">
        <w:rPr>
          <w:i w:val="0"/>
        </w:rPr>
        <w:t xml:space="preserve"> по Договору без согласия </w:t>
      </w:r>
      <w:r w:rsidR="00E31764" w:rsidRPr="00FC259A">
        <w:rPr>
          <w:i w:val="0"/>
        </w:rPr>
        <w:t>Исполнителя</w:t>
      </w:r>
      <w:r w:rsidRPr="00FC259A">
        <w:rPr>
          <w:i w:val="0"/>
        </w:rPr>
        <w:t xml:space="preserve"> на такую уступку.</w:t>
      </w:r>
    </w:p>
    <w:p w14:paraId="3FD72D47" w14:textId="77777777" w:rsidR="00070975" w:rsidRPr="00FC259A" w:rsidRDefault="00D00688" w:rsidP="0057040C">
      <w:pPr>
        <w:pStyle w:val="ConsPlusNormal"/>
        <w:numPr>
          <w:ilvl w:val="2"/>
          <w:numId w:val="8"/>
        </w:numPr>
        <w:jc w:val="both"/>
        <w:rPr>
          <w:i w:val="0"/>
        </w:rPr>
      </w:pPr>
      <w:r w:rsidRPr="00FC259A">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FC259A">
        <w:rPr>
          <w:i w:val="0"/>
        </w:rPr>
        <w:t xml:space="preserve">Исполнитель </w:t>
      </w:r>
      <w:r w:rsidRPr="00FC259A">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FC259A">
        <w:rPr>
          <w:i w:val="0"/>
        </w:rPr>
        <w:t>Исполнителем</w:t>
      </w:r>
      <w:r w:rsidRPr="00FC259A">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926638177"/>
    <w:p w14:paraId="3CF0CA32" w14:textId="77777777" w:rsidR="005347A6" w:rsidRPr="00FC259A" w:rsidRDefault="005347A6" w:rsidP="00FC259A">
      <w:pPr>
        <w:pStyle w:val="ConsPlusNormal"/>
        <w:jc w:val="both"/>
        <w:rPr>
          <w:i w:val="0"/>
        </w:rPr>
      </w:pPr>
    </w:p>
    <w:p w14:paraId="08CC1A8F" w14:textId="03F2DB8B" w:rsidR="00224342" w:rsidRPr="00224342" w:rsidRDefault="00224342" w:rsidP="00224342">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224342">
        <w:rPr>
          <w:rFonts w:ascii="Tahoma" w:hAnsi="Tahoma" w:cs="Tahoma"/>
          <w:iCs/>
          <w:color w:val="auto"/>
          <w:sz w:val="20"/>
          <w:szCs w:val="20"/>
        </w:rPr>
        <w:t>Юридически значимые сообщения</w:t>
      </w:r>
      <w:r w:rsidRPr="00224342">
        <w:rPr>
          <w:rFonts w:ascii="Tahoma" w:hAnsi="Tahoma" w:cs="Tahoma"/>
          <w:color w:val="auto"/>
          <w:sz w:val="20"/>
          <w:szCs w:val="20"/>
        </w:rPr>
        <w:t xml:space="preserve"> </w:t>
      </w:r>
    </w:p>
    <w:p w14:paraId="1923906E" w14:textId="77777777" w:rsidR="00224342" w:rsidRPr="007D711D" w:rsidRDefault="00224342" w:rsidP="00224342">
      <w:pPr>
        <w:pStyle w:val="ConsPlusNormal"/>
        <w:numPr>
          <w:ilvl w:val="1"/>
          <w:numId w:val="5"/>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04689372" w14:textId="77777777" w:rsidR="00224342" w:rsidRPr="007D711D" w:rsidRDefault="00224342" w:rsidP="00224342">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3AED3AD4" w14:textId="77777777" w:rsidR="00224342" w:rsidRPr="007D711D" w:rsidRDefault="00224342" w:rsidP="00224342">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9F6BC9E" w14:textId="77777777" w:rsidR="00224342" w:rsidRPr="007D711D" w:rsidRDefault="00224342" w:rsidP="00224342">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49AEDEED" w14:textId="77777777" w:rsidR="00224342" w:rsidRPr="007D711D" w:rsidRDefault="00224342" w:rsidP="00224342">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54AB08A8" w14:textId="77777777" w:rsidR="00224342" w:rsidRPr="007D711D" w:rsidRDefault="00224342" w:rsidP="00224342">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077F7B6" w14:textId="77777777" w:rsidR="00224342" w:rsidRPr="007D711D" w:rsidRDefault="00224342" w:rsidP="00224342">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5566E36C" w14:textId="77777777" w:rsidR="00224342" w:rsidRPr="007D711D" w:rsidRDefault="00224342" w:rsidP="00224342">
      <w:pPr>
        <w:pStyle w:val="ConsPlusNormal"/>
        <w:numPr>
          <w:ilvl w:val="1"/>
          <w:numId w:val="5"/>
        </w:numPr>
        <w:tabs>
          <w:tab w:val="clear" w:pos="1866"/>
          <w:tab w:val="num" w:pos="0"/>
        </w:tabs>
        <w:ind w:right="-56"/>
        <w:jc w:val="both"/>
        <w:rPr>
          <w:rFonts w:eastAsia="Times New Roman"/>
          <w:i w:val="0"/>
        </w:rPr>
      </w:pPr>
      <w:r w:rsidRPr="007D711D">
        <w:rPr>
          <w:i w:val="0"/>
        </w:rPr>
        <w:lastRenderedPageBreak/>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72F8C0F" w14:textId="77777777" w:rsidR="00224342" w:rsidRPr="007D711D" w:rsidRDefault="00224342" w:rsidP="00224342">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261D15E2" w14:textId="77777777" w:rsidR="00224342" w:rsidRPr="007D711D" w:rsidRDefault="00224342" w:rsidP="00224342">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44DD514C" w14:textId="77777777" w:rsidR="00224342" w:rsidRPr="007D711D" w:rsidRDefault="00224342" w:rsidP="00224342">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984B469" w14:textId="6552F65E" w:rsidR="00224342" w:rsidRPr="007D711D" w:rsidRDefault="00224342" w:rsidP="00224342">
      <w:pPr>
        <w:pStyle w:val="afffa"/>
        <w:tabs>
          <w:tab w:val="num" w:pos="0"/>
        </w:tabs>
        <w:spacing w:after="0" w:line="240" w:lineRule="auto"/>
        <w:ind w:left="0"/>
        <w:jc w:val="both"/>
        <w:rPr>
          <w:rFonts w:ascii="Tahoma" w:hAnsi="Tahoma" w:cs="Tahoma"/>
        </w:rPr>
      </w:pPr>
      <w:r w:rsidRPr="007D711D">
        <w:rPr>
          <w:rFonts w:ascii="Tahoma" w:hAnsi="Tahoma" w:cs="Tahoma"/>
        </w:rPr>
        <w:t>1</w:t>
      </w:r>
      <w:r w:rsidR="009B25A4" w:rsidRPr="00305D5E">
        <w:rPr>
          <w:rFonts w:ascii="Tahoma" w:hAnsi="Tahoma" w:cs="Tahoma"/>
        </w:rPr>
        <w:t>1</w:t>
      </w:r>
      <w:r w:rsidRPr="007D711D">
        <w:rPr>
          <w:rFonts w:ascii="Tahoma" w:hAnsi="Tahoma" w:cs="Tahoma"/>
        </w:rPr>
        <w:t>.12. Юридически значимые сообщения направляются по следующим адресам:</w:t>
      </w:r>
    </w:p>
    <w:p w14:paraId="730A1E3F" w14:textId="50034F34" w:rsidR="00224342" w:rsidRPr="007D711D" w:rsidRDefault="00224342" w:rsidP="00224342">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w:t>
      </w:r>
      <w:r w:rsidR="009B25A4" w:rsidRPr="00305D5E">
        <w:rPr>
          <w:rFonts w:ascii="Tahoma" w:hAnsi="Tahoma" w:cs="Tahoma"/>
        </w:rPr>
        <w:t>1</w:t>
      </w:r>
      <w:r w:rsidRPr="007D711D">
        <w:rPr>
          <w:rFonts w:ascii="Tahoma" w:hAnsi="Tahoma" w:cs="Tahoma"/>
        </w:rPr>
        <w:t>.12.1</w:t>
      </w:r>
      <w:permStart w:id="1393256450" w:edGrp="everyone"/>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002B3E08">
        <w:rPr>
          <w:rFonts w:ascii="Tahoma" w:hAnsi="Tahoma" w:cs="Tahoma"/>
          <w:spacing w:val="-3"/>
        </w:rPr>
        <w:t>Саратовская область, г. Саратов, ул. Чернышевского, л. 52 «А», офис 1</w:t>
      </w:r>
    </w:p>
    <w:p w14:paraId="3B123A0B" w14:textId="77777777" w:rsidR="009B25A4" w:rsidRDefault="009B25A4" w:rsidP="009B25A4">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1</w:t>
      </w:r>
      <w:r w:rsidRPr="006E14E8">
        <w:rPr>
          <w:rFonts w:ascii="Tahoma" w:hAnsi="Tahoma" w:cs="Tahoma"/>
        </w:rPr>
        <w:t>1</w:t>
      </w:r>
      <w:r w:rsidR="00224342" w:rsidRPr="007D711D">
        <w:rPr>
          <w:rFonts w:ascii="Tahoma" w:hAnsi="Tahoma" w:cs="Tahoma"/>
        </w:rPr>
        <w:t xml:space="preserve">.12.2. Исполнителю: </w:t>
      </w:r>
      <w:r w:rsidR="00224342" w:rsidRPr="007D711D">
        <w:rPr>
          <w:rFonts w:ascii="Tahoma" w:hAnsi="Tahoma" w:cs="Tahoma"/>
          <w:spacing w:val="-3"/>
        </w:rPr>
        <w:t xml:space="preserve">адрес для направления корреспонденции: </w:t>
      </w:r>
      <w:r w:rsidR="00224342" w:rsidRPr="007D711D">
        <w:rPr>
          <w:rFonts w:ascii="Tahoma" w:hAnsi="Tahoma" w:cs="Tahoma"/>
          <w:spacing w:val="3"/>
        </w:rPr>
        <w:t>_______________________</w:t>
      </w:r>
    </w:p>
    <w:p w14:paraId="725FF2C2" w14:textId="0314411A" w:rsidR="00224342" w:rsidRPr="007D711D" w:rsidRDefault="009B25A4" w:rsidP="009B25A4">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rPr>
        <w:t>1</w:t>
      </w:r>
      <w:r w:rsidRPr="006E14E8">
        <w:rPr>
          <w:rFonts w:ascii="Tahoma" w:hAnsi="Tahoma" w:cs="Tahoma"/>
        </w:rPr>
        <w:t>1</w:t>
      </w:r>
      <w:r w:rsidR="00224342" w:rsidRPr="007D711D">
        <w:rPr>
          <w:rFonts w:ascii="Tahoma" w:hAnsi="Tahoma" w:cs="Tahoma"/>
        </w:rPr>
        <w:t>.13.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65F0E96C" w14:textId="77777777" w:rsidR="00224342" w:rsidRPr="007D711D" w:rsidRDefault="00224342" w:rsidP="00224342">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6637B244" w14:textId="7173364A" w:rsidR="00224342" w:rsidRPr="00E0233F" w:rsidRDefault="00224342" w:rsidP="00224342">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E0233F">
        <w:rPr>
          <w:rFonts w:ascii="Tahoma" w:hAnsi="Tahoma" w:cs="Tahoma"/>
          <w:spacing w:val="-3"/>
          <w:szCs w:val="20"/>
        </w:rPr>
        <w:t>-</w:t>
      </w:r>
      <w:r w:rsidRPr="007D711D">
        <w:rPr>
          <w:rFonts w:ascii="Tahoma" w:hAnsi="Tahoma" w:cs="Tahoma"/>
          <w:spacing w:val="-3"/>
          <w:szCs w:val="20"/>
          <w:lang w:val="en-US"/>
        </w:rPr>
        <w:t>mail</w:t>
      </w:r>
      <w:r w:rsidRPr="00E0233F">
        <w:rPr>
          <w:rFonts w:ascii="Tahoma" w:hAnsi="Tahoma" w:cs="Tahoma"/>
          <w:spacing w:val="-3"/>
          <w:szCs w:val="20"/>
        </w:rPr>
        <w:t xml:space="preserve">: </w:t>
      </w:r>
      <w:r w:rsidR="002B3E08">
        <w:rPr>
          <w:rFonts w:ascii="Tahoma" w:hAnsi="Tahoma" w:cs="Tahoma"/>
          <w:lang w:val="en-US"/>
        </w:rPr>
        <w:t>Marat</w:t>
      </w:r>
      <w:r w:rsidR="002B3E08" w:rsidRPr="00E0233F">
        <w:rPr>
          <w:rFonts w:ascii="Tahoma" w:hAnsi="Tahoma" w:cs="Tahoma"/>
        </w:rPr>
        <w:t>.</w:t>
      </w:r>
      <w:r w:rsidR="002B3E08">
        <w:rPr>
          <w:rFonts w:ascii="Tahoma" w:hAnsi="Tahoma" w:cs="Tahoma"/>
          <w:lang w:val="en-US"/>
        </w:rPr>
        <w:t>Dzhumakulov</w:t>
      </w:r>
      <w:r w:rsidR="002B3E08" w:rsidRPr="00E0233F">
        <w:rPr>
          <w:rFonts w:ascii="Tahoma" w:hAnsi="Tahoma" w:cs="Tahoma"/>
        </w:rPr>
        <w:t>@</w:t>
      </w:r>
      <w:r w:rsidR="002B3E08">
        <w:rPr>
          <w:rFonts w:ascii="Tahoma" w:hAnsi="Tahoma" w:cs="Tahoma"/>
          <w:lang w:val="en-US"/>
        </w:rPr>
        <w:t>esplus</w:t>
      </w:r>
      <w:r w:rsidR="002B3E08" w:rsidRPr="00E0233F">
        <w:rPr>
          <w:rFonts w:ascii="Tahoma" w:hAnsi="Tahoma" w:cs="Tahoma"/>
        </w:rPr>
        <w:t>.</w:t>
      </w:r>
      <w:r w:rsidR="002B3E08">
        <w:rPr>
          <w:rFonts w:ascii="Tahoma" w:hAnsi="Tahoma" w:cs="Tahoma"/>
          <w:lang w:val="en-US"/>
        </w:rPr>
        <w:t>ru</w:t>
      </w:r>
      <w:r w:rsidRPr="00E0233F">
        <w:rPr>
          <w:rFonts w:ascii="Tahoma" w:hAnsi="Tahoma" w:cs="Tahoma"/>
          <w:szCs w:val="20"/>
        </w:rPr>
        <w:t>;</w:t>
      </w:r>
    </w:p>
    <w:p w14:paraId="01BED956" w14:textId="23E1DC55" w:rsidR="00224342" w:rsidRPr="007D711D" w:rsidRDefault="00CB61B7" w:rsidP="00224342">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224342" w:rsidRPr="007D711D">
        <w:rPr>
          <w:rFonts w:ascii="Tahoma" w:hAnsi="Tahoma" w:cs="Tahoma"/>
        </w:rPr>
        <w:t>:</w:t>
      </w:r>
    </w:p>
    <w:p w14:paraId="11A46AAC" w14:textId="77777777" w:rsidR="00224342" w:rsidRPr="007D711D" w:rsidRDefault="00224342" w:rsidP="00224342">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393256450"/>
    <w:p w14:paraId="22F0F3D6" w14:textId="77777777" w:rsidR="00F03D14" w:rsidRPr="00FC259A" w:rsidRDefault="00F03D14" w:rsidP="00FC259A">
      <w:pPr>
        <w:pStyle w:val="ConsPlusNormal"/>
        <w:tabs>
          <w:tab w:val="num" w:pos="567"/>
          <w:tab w:val="num" w:pos="709"/>
        </w:tabs>
        <w:jc w:val="both"/>
        <w:rPr>
          <w:i w:val="0"/>
        </w:rPr>
      </w:pPr>
    </w:p>
    <w:p w14:paraId="10C7234D" w14:textId="77777777" w:rsidR="002326C7" w:rsidRPr="00FC259A" w:rsidRDefault="002326C7"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Антикоррупционн</w:t>
      </w:r>
      <w:r w:rsidR="00F01C8F" w:rsidRPr="00FC259A">
        <w:rPr>
          <w:rFonts w:ascii="Tahoma" w:hAnsi="Tahoma" w:cs="Tahoma"/>
          <w:bCs w:val="0"/>
          <w:color w:val="000000" w:themeColor="text1"/>
          <w:sz w:val="20"/>
          <w:szCs w:val="20"/>
        </w:rPr>
        <w:t>ая оговорка</w:t>
      </w:r>
    </w:p>
    <w:p w14:paraId="19DF89B8" w14:textId="2F287F62" w:rsidR="00117E3B" w:rsidRPr="00F84ED5" w:rsidRDefault="00A845DE" w:rsidP="00117E3B">
      <w:pPr>
        <w:pStyle w:val="afffa"/>
        <w:numPr>
          <w:ilvl w:val="1"/>
          <w:numId w:val="5"/>
        </w:numPr>
        <w:tabs>
          <w:tab w:val="clear" w:pos="1866"/>
          <w:tab w:val="num" w:pos="567"/>
        </w:tabs>
        <w:spacing w:after="0" w:line="240" w:lineRule="auto"/>
        <w:jc w:val="both"/>
        <w:rPr>
          <w:rFonts w:ascii="Tahoma" w:hAnsi="Tahoma" w:cs="Tahoma"/>
          <w:szCs w:val="20"/>
        </w:rPr>
      </w:pPr>
      <w:r w:rsidRPr="00A845DE">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A845DE">
          <w:rPr>
            <w:rStyle w:val="aff"/>
            <w:rFonts w:ascii="Tahoma" w:hAnsi="Tahoma" w:cs="Tahoma"/>
            <w:szCs w:val="20"/>
          </w:rPr>
          <w:t>https://www.tplusgroup.ru/kso/ethics/</w:t>
        </w:r>
      </w:hyperlink>
      <w:r w:rsidRPr="00A845DE">
        <w:rPr>
          <w:rFonts w:ascii="Tahoma" w:hAnsi="Tahoma" w:cs="Tahoma"/>
          <w:szCs w:val="20"/>
        </w:rPr>
        <w:t>.</w:t>
      </w:r>
      <w:r>
        <w:rPr>
          <w:rFonts w:ascii="Tahoma" w:hAnsi="Tahoma" w:cs="Tahoma"/>
          <w:szCs w:val="20"/>
        </w:rPr>
        <w:t xml:space="preserve"> </w:t>
      </w:r>
      <w:r w:rsidR="00117E3B">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FB30733"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280194"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53D13A45" w14:textId="77777777" w:rsidR="00117E3B" w:rsidRPr="009B4CA3" w:rsidRDefault="00117E3B" w:rsidP="00117E3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1CB5490E" w14:textId="77777777" w:rsidR="00117E3B" w:rsidRPr="009B4CA3" w:rsidRDefault="00117E3B" w:rsidP="00117E3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1C05C59" w14:textId="77777777" w:rsidR="00117E3B" w:rsidRPr="009B4CA3" w:rsidRDefault="00117E3B" w:rsidP="00117E3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7BA3C05C" w14:textId="77777777" w:rsidR="00117E3B" w:rsidRPr="009B4CA3" w:rsidRDefault="00117E3B" w:rsidP="00117E3B">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4177757"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34A306E"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030AE0C" w14:textId="77777777" w:rsidR="00117E3B" w:rsidRPr="009F4A80"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w:t>
      </w:r>
      <w:r w:rsidRPr="009B4CA3">
        <w:rPr>
          <w:rFonts w:ascii="Tahoma" w:hAnsi="Tahoma" w:cs="Tahoma"/>
          <w:szCs w:val="20"/>
        </w:rPr>
        <w:lastRenderedPageBreak/>
        <w:t>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329996210" w:edGrp="everyone"/>
    </w:p>
    <w:p w14:paraId="1691E425" w14:textId="76BDC883" w:rsidR="00117E3B"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2B3E08">
        <w:rPr>
          <w:rFonts w:ascii="Tahoma" w:hAnsi="Tahoma" w:cs="Tahoma"/>
          <w:szCs w:val="20"/>
        </w:rPr>
        <w:t>е, установленной в Приложении № 4</w:t>
      </w:r>
      <w:r>
        <w:rPr>
          <w:rFonts w:ascii="Tahoma" w:hAnsi="Tahoma" w:cs="Tahoma"/>
          <w:szCs w:val="20"/>
        </w:rPr>
        <w:t xml:space="preserve"> к настоящему Договору, с приложением подтверждающих документов (далее – Информация)</w:t>
      </w:r>
    </w:p>
    <w:p w14:paraId="75EA1490" w14:textId="00C17AAC" w:rsidR="00117E3B" w:rsidRDefault="00117E3B" w:rsidP="00117E3B">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FB0610">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3023D033" w14:textId="77777777" w:rsidR="00117E3B" w:rsidRDefault="00117E3B" w:rsidP="00117E3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68F6FFFA" w14:textId="77777777" w:rsidR="00117E3B" w:rsidRDefault="00117E3B" w:rsidP="00117E3B">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1329996210"/>
    <w:p w14:paraId="66C716A6"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7EBCCFAB" w14:textId="77777777" w:rsidR="00117E3B" w:rsidRPr="009B4CA3"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C77CC82" w14:textId="77777777" w:rsidR="00117E3B" w:rsidRPr="000354B5"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0AED5499" w14:textId="077AB80E" w:rsidR="00117E3B" w:rsidRPr="000354B5"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permStart w:id="1613659350" w:edGrp="everyone"/>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12.</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A845DE">
        <w:rPr>
          <w:rFonts w:ascii="Tahoma" w:hAnsi="Tahoma" w:cs="Tahoma"/>
          <w:szCs w:val="20"/>
        </w:rPr>
        <w:t>.</w:t>
      </w:r>
    </w:p>
    <w:p w14:paraId="4DD31BFE" w14:textId="6DC41766" w:rsidR="00117E3B" w:rsidRPr="003A4D71" w:rsidRDefault="00117E3B" w:rsidP="00117E3B">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2B3E08">
        <w:rPr>
          <w:rFonts w:ascii="Tahoma" w:hAnsi="Tahoma" w:cs="Tahoma"/>
          <w:szCs w:val="20"/>
        </w:rPr>
        <w:t>указанной в форме (Приложение №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A845DE">
        <w:rPr>
          <w:rFonts w:ascii="Tahoma" w:hAnsi="Tahoma" w:cs="Tahoma"/>
          <w:szCs w:val="20"/>
        </w:rPr>
        <w:t>.</w:t>
      </w:r>
      <w:r w:rsidRPr="00FC259A">
        <w:rPr>
          <w:rFonts w:ascii="Tahoma" w:hAnsi="Tahoma" w:cs="Tahoma"/>
          <w:szCs w:val="20"/>
        </w:rPr>
        <w:t>.</w:t>
      </w:r>
    </w:p>
    <w:permEnd w:id="1613659350"/>
    <w:p w14:paraId="54D14220" w14:textId="77777777" w:rsidR="002326C7" w:rsidRPr="00FC259A" w:rsidRDefault="002326C7" w:rsidP="00FC259A">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7AE29D10" w14:textId="18882738" w:rsidR="00F01C8F" w:rsidRPr="00FC259A" w:rsidRDefault="00F01C8F" w:rsidP="00FC259A">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Конфиденциальность</w:t>
      </w:r>
      <w:permStart w:id="1521103967" w:edGrp="everyone"/>
      <w:r w:rsidRPr="00FC259A">
        <w:rPr>
          <w:rStyle w:val="afff7"/>
          <w:rFonts w:ascii="Tahoma" w:hAnsi="Tahoma" w:cs="Tahoma"/>
          <w:bCs w:val="0"/>
          <w:color w:val="000000" w:themeColor="text1"/>
          <w:sz w:val="20"/>
          <w:szCs w:val="20"/>
        </w:rPr>
        <w:footnoteReference w:id="1"/>
      </w:r>
      <w:permEnd w:id="1521103967"/>
    </w:p>
    <w:p w14:paraId="04860B25" w14:textId="77777777" w:rsidR="00125AD4"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25663B4C"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14:paraId="5DFD9691"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64862F36"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lastRenderedPageBreak/>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0ACE1219"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E98F6A4"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6D3AB5D6"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005EBECB" w14:textId="77777777" w:rsidR="00125AD4" w:rsidRPr="009653DA" w:rsidRDefault="00125AD4" w:rsidP="00125AD4">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4DCA2260"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E95924B"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2B1A322C" w14:textId="77777777" w:rsidR="00125AD4" w:rsidRPr="009653DA" w:rsidRDefault="00125AD4" w:rsidP="00125AD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27037D2E" w14:textId="77777777" w:rsidR="00125AD4" w:rsidRPr="009653DA" w:rsidRDefault="00125AD4" w:rsidP="00125AD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BE61438" w14:textId="77777777" w:rsidR="00125AD4" w:rsidRPr="009653DA" w:rsidRDefault="00125AD4" w:rsidP="00125AD4">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4A27F42"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78F8FBC9"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02E0550B"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732B469B"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w:t>
      </w:r>
    </w:p>
    <w:p w14:paraId="5E40B0AE"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72C6E417" w14:textId="77777777" w:rsidR="00125AD4" w:rsidRPr="009653DA" w:rsidRDefault="00125AD4" w:rsidP="0057040C">
      <w:pPr>
        <w:pStyle w:val="afffa"/>
        <w:numPr>
          <w:ilvl w:val="2"/>
          <w:numId w:val="5"/>
        </w:numPr>
        <w:tabs>
          <w:tab w:val="clear" w:pos="2292"/>
          <w:tab w:val="num" w:pos="567"/>
        </w:tabs>
        <w:spacing w:after="0" w:line="240" w:lineRule="auto"/>
        <w:ind w:left="0" w:hanging="22"/>
        <w:jc w:val="both"/>
        <w:rPr>
          <w:rFonts w:ascii="Tahoma" w:eastAsia="Times New Roman" w:hAnsi="Tahoma" w:cs="Tahoma"/>
          <w:szCs w:val="20"/>
        </w:rPr>
      </w:pPr>
      <w:r w:rsidRPr="009653DA">
        <w:rPr>
          <w:rFonts w:ascii="Tahoma" w:eastAsia="Times New Roman" w:hAnsi="Tahoma" w:cs="Tahoma"/>
          <w:szCs w:val="20"/>
        </w:rPr>
        <w:t xml:space="preserve">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w:t>
      </w:r>
      <w:r w:rsidRPr="009653DA">
        <w:rPr>
          <w:rFonts w:ascii="Tahoma" w:eastAsia="Times New Roman" w:hAnsi="Tahoma" w:cs="Tahoma"/>
          <w:szCs w:val="20"/>
        </w:rPr>
        <w:lastRenderedPageBreak/>
        <w:t>Конфиденциальной информации в целях предотвращения ее несанкционированного использования, распространения или опубликования;</w:t>
      </w:r>
    </w:p>
    <w:p w14:paraId="5329413D" w14:textId="77777777" w:rsidR="00125AD4" w:rsidRPr="009653DA" w:rsidRDefault="00125AD4" w:rsidP="0057040C">
      <w:pPr>
        <w:pStyle w:val="afffa"/>
        <w:numPr>
          <w:ilvl w:val="2"/>
          <w:numId w:val="5"/>
        </w:numPr>
        <w:tabs>
          <w:tab w:val="clear" w:pos="2292"/>
          <w:tab w:val="num" w:pos="567"/>
        </w:tabs>
        <w:spacing w:after="0" w:line="240" w:lineRule="auto"/>
        <w:ind w:left="0" w:hanging="22"/>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0B896CD"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47E27E9"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6CE1600"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4B2EB752"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5A3B9CE7"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3BFF3B23"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498C72CC"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2C1CE815"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6C003DA6"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604A0935"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1350127E"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01E23642" w14:textId="77777777" w:rsidR="00125AD4" w:rsidRPr="009653DA" w:rsidRDefault="00125AD4" w:rsidP="00125AD4">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E482438"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A25290"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3E461D1A"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22D75087"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w:t>
      </w:r>
      <w:r w:rsidRPr="009653DA">
        <w:rPr>
          <w:rFonts w:ascii="Tahoma" w:eastAsia="Times New Roman" w:hAnsi="Tahoma" w:cs="Tahoma"/>
          <w:szCs w:val="20"/>
        </w:rPr>
        <w:lastRenderedPageBreak/>
        <w:t>расходы по привлечению специалистов в течение 30 (тридцати) дней с даты предъявления соответствующего требования.</w:t>
      </w:r>
    </w:p>
    <w:p w14:paraId="39391BF7"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5EF2B329"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1FD02355"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0EE83BE3"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E4E3C4B" w14:textId="77777777" w:rsidR="00125AD4" w:rsidRPr="009653DA" w:rsidRDefault="00125AD4" w:rsidP="00125AD4">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A6BF85E"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B23F003" w14:textId="0F37A8F1"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106450909" w:edGrp="everyone"/>
      <w:r w:rsidR="002B3E08">
        <w:rPr>
          <w:rFonts w:ascii="Tahoma" w:eastAsia="Times New Roman" w:hAnsi="Tahoma" w:cs="Tahoma"/>
          <w:szCs w:val="20"/>
        </w:rPr>
        <w:t xml:space="preserve">1 </w:t>
      </w:r>
      <w:r w:rsidRPr="009653DA">
        <w:rPr>
          <w:rFonts w:ascii="Tahoma" w:eastAsia="Times New Roman" w:hAnsi="Tahoma" w:cs="Tahoma"/>
          <w:szCs w:val="20"/>
        </w:rPr>
        <w:t>500 000 (</w:t>
      </w:r>
      <w:r w:rsidR="002B3E08">
        <w:rPr>
          <w:rFonts w:ascii="Tahoma" w:eastAsia="Times New Roman" w:hAnsi="Tahoma" w:cs="Tahoma"/>
          <w:szCs w:val="20"/>
        </w:rPr>
        <w:t xml:space="preserve">один миллион </w:t>
      </w:r>
      <w:r w:rsidRPr="009653DA">
        <w:rPr>
          <w:rFonts w:ascii="Tahoma" w:eastAsia="Times New Roman" w:hAnsi="Tahoma" w:cs="Tahoma"/>
          <w:szCs w:val="20"/>
        </w:rPr>
        <w:t>пятьсот тысяч)</w:t>
      </w:r>
      <w:permEnd w:id="106450909"/>
      <w:r w:rsidRPr="009653DA">
        <w:rPr>
          <w:rFonts w:ascii="Tahoma" w:eastAsia="Times New Roman" w:hAnsi="Tahoma" w:cs="Tahoma"/>
          <w:szCs w:val="20"/>
        </w:rPr>
        <w:t xml:space="preserve"> рублей.</w:t>
      </w:r>
    </w:p>
    <w:p w14:paraId="6CBB6FF7"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6DC33E81"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7641CABA"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550B491D" w14:textId="77777777" w:rsidR="00125AD4" w:rsidRPr="009653DA" w:rsidRDefault="00125AD4" w:rsidP="00125AD4">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19EAE24A" w14:textId="77777777" w:rsidR="00F01C8F" w:rsidRPr="00FC259A" w:rsidRDefault="00F03D14" w:rsidP="00FC259A">
      <w:pPr>
        <w:tabs>
          <w:tab w:val="num" w:pos="426"/>
        </w:tabs>
        <w:spacing w:after="0" w:line="240" w:lineRule="auto"/>
        <w:jc w:val="both"/>
        <w:rPr>
          <w:rFonts w:ascii="Tahoma" w:hAnsi="Tahoma" w:cs="Tahoma"/>
          <w:szCs w:val="20"/>
        </w:rPr>
      </w:pPr>
      <w:r w:rsidRPr="00FC259A">
        <w:rPr>
          <w:rFonts w:ascii="Tahoma" w:hAnsi="Tahoma" w:cs="Tahoma"/>
          <w:szCs w:val="20"/>
        </w:rPr>
        <w:t xml:space="preserve"> </w:t>
      </w:r>
    </w:p>
    <w:p w14:paraId="62F7EFBF" w14:textId="77777777" w:rsidR="00A2747E" w:rsidRPr="00FC259A" w:rsidRDefault="00A2747E" w:rsidP="00FC259A">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FC259A">
        <w:rPr>
          <w:rFonts w:ascii="Tahoma" w:hAnsi="Tahoma" w:cs="Tahoma"/>
          <w:bCs w:val="0"/>
          <w:color w:val="000000" w:themeColor="text1"/>
          <w:sz w:val="20"/>
          <w:szCs w:val="20"/>
        </w:rPr>
        <w:t>Заключительные положения</w:t>
      </w:r>
    </w:p>
    <w:p w14:paraId="3481A47D" w14:textId="0AE7C863" w:rsidR="00A2747E" w:rsidRPr="00FC259A" w:rsidRDefault="0019212C" w:rsidP="00FC259A">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 xml:space="preserve">Настоящий Договор составлен </w:t>
      </w:r>
      <w:permStart w:id="636226984" w:edGrp="everyone"/>
      <w:r w:rsidRPr="00FC259A">
        <w:rPr>
          <w:rFonts w:ascii="Tahoma" w:hAnsi="Tahoma" w:cs="Tahoma"/>
          <w:szCs w:val="20"/>
        </w:rPr>
        <w:t xml:space="preserve">в двух </w:t>
      </w:r>
      <w:permEnd w:id="636226984"/>
      <w:r w:rsidRPr="00FC259A">
        <w:rPr>
          <w:rFonts w:ascii="Tahoma" w:hAnsi="Tahoma" w:cs="Tahoma"/>
          <w:szCs w:val="20"/>
        </w:rPr>
        <w:t>подлинных идентичных экземплярах, имеющих одинаковую  юридическую силу, по одному для каждой стороны.</w:t>
      </w:r>
    </w:p>
    <w:p w14:paraId="6C903037" w14:textId="670FFFF8" w:rsidR="0019212C" w:rsidRPr="00FC259A" w:rsidRDefault="0019212C" w:rsidP="00FC259A">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FC259A">
        <w:rPr>
          <w:rFonts w:ascii="Tahoma" w:hAnsi="Tahoma" w:cs="Tahoma"/>
          <w:szCs w:val="20"/>
        </w:rPr>
        <w:t>юридическую силу</w:t>
      </w:r>
      <w:r w:rsidRPr="00FC259A">
        <w:rPr>
          <w:rFonts w:ascii="Tahoma" w:hAnsi="Tahoma" w:cs="Tahoma"/>
          <w:szCs w:val="20"/>
        </w:rPr>
        <w:t>.</w:t>
      </w:r>
    </w:p>
    <w:p w14:paraId="7296A1E4" w14:textId="0112C8A2" w:rsidR="00D00688" w:rsidRPr="00FC259A" w:rsidRDefault="00D00688" w:rsidP="00FC259A">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FC259A">
        <w:rPr>
          <w:rFonts w:ascii="Tahoma" w:hAnsi="Tahoma" w:cs="Tahoma"/>
          <w:szCs w:val="20"/>
        </w:rPr>
        <w:t>Исполнитель,</w:t>
      </w:r>
      <w:r w:rsidRPr="00FC259A">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17CDA809" w14:textId="57380ABD" w:rsidR="00D00688" w:rsidRPr="00FC259A" w:rsidRDefault="00D00688" w:rsidP="002C21A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7B40CA7" w14:textId="7BA44200" w:rsidR="00D00688" w:rsidRPr="00FC259A" w:rsidRDefault="00F67C76" w:rsidP="002C21A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 xml:space="preserve">Исполнитель </w:t>
      </w:r>
      <w:r w:rsidR="00F03D14" w:rsidRPr="00FC259A">
        <w:rPr>
          <w:rFonts w:ascii="Tahoma" w:hAnsi="Tahoma" w:cs="Tahoma"/>
          <w:szCs w:val="20"/>
        </w:rPr>
        <w:t>в срок не позднее 10 дней с момента наступления соответствующего события</w:t>
      </w:r>
      <w:r w:rsidR="00D00688" w:rsidRPr="00FC259A">
        <w:rPr>
          <w:rFonts w:ascii="Tahoma" w:hAnsi="Tahoma" w:cs="Tahoma"/>
          <w:szCs w:val="20"/>
        </w:rPr>
        <w:t xml:space="preserve">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FC259A">
        <w:rPr>
          <w:rFonts w:ascii="Tahoma" w:hAnsi="Tahoma" w:cs="Tahoma"/>
          <w:szCs w:val="20"/>
        </w:rPr>
        <w:t>Исполнителя</w:t>
      </w:r>
      <w:r w:rsidR="00D00688" w:rsidRPr="00FC259A">
        <w:rPr>
          <w:rFonts w:ascii="Tahoma" w:hAnsi="Tahoma" w:cs="Tahoma"/>
          <w:szCs w:val="20"/>
        </w:rPr>
        <w:t xml:space="preserve">; б) подаче в отношении </w:t>
      </w:r>
      <w:r w:rsidR="00E31764" w:rsidRPr="00FC259A">
        <w:rPr>
          <w:rFonts w:ascii="Tahoma" w:hAnsi="Tahoma" w:cs="Tahoma"/>
          <w:szCs w:val="20"/>
        </w:rPr>
        <w:t>Исполнителя</w:t>
      </w:r>
      <w:r w:rsidR="00D00688" w:rsidRPr="00FC259A">
        <w:rPr>
          <w:rFonts w:ascii="Tahoma" w:hAnsi="Tahoma" w:cs="Tahoma"/>
          <w:szCs w:val="20"/>
        </w:rPr>
        <w:t xml:space="preserve"> заявлений о признании его несостоятельным (банкротом); в) вынесении в отношении </w:t>
      </w:r>
      <w:r w:rsidR="00E31764" w:rsidRPr="00FC259A">
        <w:rPr>
          <w:rFonts w:ascii="Tahoma" w:hAnsi="Tahoma" w:cs="Tahoma"/>
          <w:szCs w:val="20"/>
        </w:rPr>
        <w:t>Исполнителя</w:t>
      </w:r>
      <w:r w:rsidR="00D00688" w:rsidRPr="00FC259A">
        <w:rPr>
          <w:rFonts w:ascii="Tahoma" w:hAnsi="Tahoma" w:cs="Tahoma"/>
          <w:szCs w:val="20"/>
        </w:rPr>
        <w:t xml:space="preserve"> решений уполномоченных органов, либо предъявлении к </w:t>
      </w:r>
      <w:r w:rsidR="00E31764" w:rsidRPr="00FC259A">
        <w:rPr>
          <w:rFonts w:ascii="Tahoma" w:hAnsi="Tahoma" w:cs="Tahoma"/>
          <w:szCs w:val="20"/>
        </w:rPr>
        <w:t>Исполнителю</w:t>
      </w:r>
      <w:r w:rsidR="00D00688" w:rsidRPr="00FC259A">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FC259A">
        <w:rPr>
          <w:rFonts w:ascii="Tahoma" w:hAnsi="Tahoma" w:cs="Tahoma"/>
          <w:szCs w:val="20"/>
        </w:rPr>
        <w:t>Исполнителя</w:t>
      </w:r>
      <w:r w:rsidR="00D00688" w:rsidRPr="00FC259A">
        <w:rPr>
          <w:rFonts w:ascii="Tahoma" w:hAnsi="Tahoma" w:cs="Tahoma"/>
          <w:szCs w:val="20"/>
        </w:rPr>
        <w:t xml:space="preserve">; г) изъятие или наложении ареста на имущество </w:t>
      </w:r>
      <w:r w:rsidR="00E31764" w:rsidRPr="00FC259A">
        <w:rPr>
          <w:rFonts w:ascii="Tahoma" w:hAnsi="Tahoma" w:cs="Tahoma"/>
          <w:szCs w:val="20"/>
        </w:rPr>
        <w:t>Исполнителя</w:t>
      </w:r>
      <w:r w:rsidR="00D00688" w:rsidRPr="00FC259A">
        <w:rPr>
          <w:rFonts w:ascii="Tahoma" w:hAnsi="Tahoma" w:cs="Tahoma"/>
          <w:szCs w:val="20"/>
        </w:rPr>
        <w:t xml:space="preserve"> стоимостью более 10% (десяти процентов) балансовой стоимости активов </w:t>
      </w:r>
      <w:r w:rsidR="00E31764" w:rsidRPr="00FC259A">
        <w:rPr>
          <w:rFonts w:ascii="Tahoma" w:hAnsi="Tahoma" w:cs="Tahoma"/>
          <w:szCs w:val="20"/>
        </w:rPr>
        <w:t>Исполнителя</w:t>
      </w:r>
      <w:r w:rsidR="00D00688" w:rsidRPr="00FC259A">
        <w:rPr>
          <w:rFonts w:ascii="Tahoma" w:hAnsi="Tahoma" w:cs="Tahoma"/>
          <w:szCs w:val="20"/>
        </w:rPr>
        <w:t xml:space="preserve">, либо имущество обеспечивающее </w:t>
      </w:r>
      <w:r w:rsidR="000F0D5F" w:rsidRPr="00FC259A">
        <w:rPr>
          <w:rFonts w:ascii="Tahoma" w:hAnsi="Tahoma" w:cs="Tahoma"/>
          <w:szCs w:val="20"/>
        </w:rPr>
        <w:t>процесс оказания услуг</w:t>
      </w:r>
      <w:r w:rsidR="00D00688" w:rsidRPr="00FC259A">
        <w:rPr>
          <w:rFonts w:ascii="Tahoma" w:hAnsi="Tahoma" w:cs="Tahoma"/>
          <w:szCs w:val="20"/>
        </w:rPr>
        <w:t xml:space="preserve">; д) иные события препятствующие исполнению обязательств по настоящему Договору. </w:t>
      </w:r>
    </w:p>
    <w:p w14:paraId="6784E1EC" w14:textId="0A255B5F" w:rsidR="00FC259A" w:rsidRPr="00FC259A" w:rsidRDefault="00FC259A" w:rsidP="002C21A9">
      <w:pPr>
        <w:pStyle w:val="afffa"/>
        <w:tabs>
          <w:tab w:val="num" w:pos="1440"/>
          <w:tab w:val="num" w:pos="1866"/>
        </w:tabs>
        <w:spacing w:after="0" w:line="240" w:lineRule="auto"/>
        <w:ind w:left="0"/>
        <w:jc w:val="both"/>
        <w:rPr>
          <w:rFonts w:ascii="Tahoma" w:hAnsi="Tahoma" w:cs="Tahoma"/>
          <w:szCs w:val="20"/>
        </w:rPr>
      </w:pPr>
      <w:r w:rsidRPr="00FC259A">
        <w:rPr>
          <w:rFonts w:ascii="Tahoma" w:hAnsi="Tahoma" w:cs="Tahoma"/>
          <w:szCs w:val="20"/>
        </w:rPr>
        <w:lastRenderedPageBreak/>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14:paraId="45562DA6" w14:textId="14F1D2D1" w:rsidR="00D00688" w:rsidRDefault="00D00688" w:rsidP="002C21A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5D8A1C2B" w14:textId="06EC1287" w:rsidR="002C21A9" w:rsidRPr="002C21A9" w:rsidRDefault="002C21A9" w:rsidP="002C21A9">
      <w:pPr>
        <w:pStyle w:val="afffa"/>
        <w:numPr>
          <w:ilvl w:val="1"/>
          <w:numId w:val="5"/>
        </w:numPr>
        <w:tabs>
          <w:tab w:val="num" w:pos="426"/>
          <w:tab w:val="num" w:pos="567"/>
        </w:tabs>
        <w:spacing w:after="0" w:line="240" w:lineRule="auto"/>
        <w:jc w:val="both"/>
        <w:rPr>
          <w:rFonts w:ascii="Tahoma" w:hAnsi="Tahoma" w:cs="Tahoma"/>
          <w:szCs w:val="20"/>
        </w:rPr>
      </w:pPr>
      <w:r>
        <w:rPr>
          <w:rFonts w:ascii="Tahoma" w:hAnsi="Tahoma" w:cs="Tahoma"/>
          <w:szCs w:val="20"/>
        </w:rPr>
        <w:t>Электронный документооборот</w:t>
      </w:r>
    </w:p>
    <w:p w14:paraId="166789E5" w14:textId="0D2DE82C" w:rsidR="002C21A9" w:rsidRDefault="002C21A9" w:rsidP="002C21A9">
      <w:pPr>
        <w:pStyle w:val="afffa"/>
        <w:numPr>
          <w:ilvl w:val="2"/>
          <w:numId w:val="5"/>
        </w:numPr>
        <w:tabs>
          <w:tab w:val="clear" w:pos="2292"/>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1233281639" w:edGrp="everyone"/>
      <w:r>
        <w:rPr>
          <w:rFonts w:ascii="Tahoma" w:hAnsi="Tahoma" w:cs="Tahoma"/>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1233281639"/>
      <w:r>
        <w:rPr>
          <w:rFonts w:ascii="Tahoma" w:hAnsi="Tahoma" w:cs="Tahoma"/>
        </w:rPr>
        <w:t xml:space="preserve"> согласно Приказам ФНС России от </w:t>
      </w:r>
      <w:permStart w:id="665572" w:edGrp="everyone"/>
      <w:r>
        <w:rPr>
          <w:rFonts w:ascii="Tahoma" w:hAnsi="Tahoma" w:cs="Tahoma"/>
        </w:rPr>
        <w:t xml:space="preserve">12.10.2020 №ЕД-7-26/736@, </w:t>
      </w:r>
      <w:r w:rsidR="00C72609" w:rsidRPr="00C72609">
        <w:rPr>
          <w:rFonts w:ascii="Tahoma" w:eastAsia="Calibri" w:hAnsi="Tahoma" w:cs="Tahoma"/>
          <w:lang w:eastAsia="en-US"/>
        </w:rPr>
        <w:t xml:space="preserve">от </w:t>
      </w:r>
      <w:r w:rsidR="00C72609" w:rsidRPr="00C72609">
        <w:rPr>
          <w:rFonts w:ascii="Tahoma" w:eastAsia="Calibri" w:hAnsi="Tahoma" w:cs="Tahoma"/>
          <w:color w:val="000000"/>
          <w:szCs w:val="20"/>
          <w:shd w:val="clear" w:color="auto" w:fill="FFFFFF"/>
          <w:lang w:eastAsia="en-US"/>
        </w:rPr>
        <w:t>19.12.2023 № ЕД-7-26/970@ </w:t>
      </w:r>
      <w:r w:rsidR="00C72609">
        <w:rPr>
          <w:rFonts w:ascii="Tahoma" w:hAnsi="Tahoma" w:cs="Tahoma"/>
        </w:rPr>
        <w:t xml:space="preserve"> </w:t>
      </w:r>
      <w:permEnd w:id="665572"/>
      <w:r>
        <w:rPr>
          <w:rFonts w:ascii="Tahoma" w:hAnsi="Tahoma" w:cs="Tahoma"/>
        </w:rPr>
        <w:t xml:space="preserve">(либо документам, принятым в замену указанных приказов ФНС России с момента их обязательного применения); </w:t>
      </w:r>
      <w:permStart w:id="1545016596" w:edGrp="everyone"/>
      <w:r>
        <w:rPr>
          <w:rFonts w:ascii="Tahoma" w:hAnsi="Tahoma" w:cs="Tahoma"/>
        </w:rPr>
        <w:t xml:space="preserve">актов сверок, Отчетов, Актов приема-передачи прав </w:t>
      </w:r>
      <w:permEnd w:id="1545016596"/>
      <w:r>
        <w:rPr>
          <w:rFonts w:ascii="Tahoma" w:hAnsi="Tahoma" w:cs="Tahoma"/>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D21DBBA" w14:textId="77777777" w:rsidR="002C21A9" w:rsidRDefault="002C21A9" w:rsidP="002C21A9">
      <w:pPr>
        <w:pStyle w:val="afffa"/>
        <w:numPr>
          <w:ilvl w:val="2"/>
          <w:numId w:val="5"/>
        </w:numPr>
        <w:tabs>
          <w:tab w:val="clear" w:pos="2292"/>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36F737A0" w14:textId="77777777" w:rsidR="002C21A9" w:rsidRDefault="002C21A9" w:rsidP="002C21A9">
      <w:pPr>
        <w:pStyle w:val="afffa"/>
        <w:numPr>
          <w:ilvl w:val="2"/>
          <w:numId w:val="5"/>
        </w:numPr>
        <w:tabs>
          <w:tab w:val="clear" w:pos="2292"/>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14:paraId="451DD2C9"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42C44CF"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5158803B"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4B3C38C4"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 xml:space="preserve">ТекстИнф и значениями атрибутов Идентиф=" ПредДок" и Значен=&lt;Номер ПУД&gt; </w:t>
      </w:r>
    </w:p>
    <w:p w14:paraId="605A8F2B"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ТекстИнф и значениями атрибутов Идентиф=" ПредДокДата" и Значен=&lt;Дата ПУД&gt;</w:t>
      </w:r>
    </w:p>
    <w:p w14:paraId="0D3347E8" w14:textId="77777777" w:rsidR="002C21A9" w:rsidRDefault="002C21A9" w:rsidP="002C21A9">
      <w:pPr>
        <w:widowControl w:val="0"/>
        <w:tabs>
          <w:tab w:val="left" w:pos="284"/>
        </w:tabs>
        <w:spacing w:after="60" w:line="240" w:lineRule="auto"/>
        <w:ind w:hanging="22"/>
        <w:jc w:val="both"/>
        <w:rPr>
          <w:rFonts w:ascii="Tahoma" w:hAnsi="Tahoma" w:cs="Tahoma"/>
        </w:rPr>
      </w:pPr>
      <w:r>
        <w:rPr>
          <w:rFonts w:ascii="Tahoma" w:hAnsi="Tahoma" w:cs="Tahoma"/>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35A363F" w14:textId="77777777"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6DFD3BF" w14:textId="77777777"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43CB1D74" w14:textId="77777777"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235C787" w14:textId="77777777"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4345E75" w14:textId="00B205D2"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w:t>
      </w:r>
      <w:permStart w:id="305079308" w:edGrp="everyone"/>
      <w:r>
        <w:rPr>
          <w:rFonts w:ascii="Tahoma" w:hAnsi="Tahoma" w:cs="Tahoma"/>
        </w:rPr>
        <w:t>14.7.</w:t>
      </w:r>
      <w:permEnd w:id="305079308"/>
      <w:r>
        <w:rPr>
          <w:rFonts w:ascii="Tahoma" w:hAnsi="Tahoma" w:cs="Tahoma"/>
        </w:rPr>
        <w:t>6.-</w:t>
      </w:r>
      <w:permStart w:id="1700346278" w:edGrp="everyone"/>
      <w:r>
        <w:rPr>
          <w:rFonts w:ascii="Tahoma" w:hAnsi="Tahoma" w:cs="Tahoma"/>
        </w:rPr>
        <w:t>14.7.</w:t>
      </w:r>
      <w:permEnd w:id="1700346278"/>
      <w:r>
        <w:rPr>
          <w:rFonts w:ascii="Tahoma" w:hAnsi="Tahoma" w:cs="Tahoma"/>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2015781066" w:edGrp="everyone"/>
      <w:r>
        <w:rPr>
          <w:rFonts w:ascii="Tahoma" w:hAnsi="Tahoma" w:cs="Tahoma"/>
        </w:rPr>
        <w:t>14.7.</w:t>
      </w:r>
      <w:permEnd w:id="2015781066"/>
      <w:r>
        <w:rPr>
          <w:rFonts w:ascii="Tahoma" w:hAnsi="Tahoma" w:cs="Tahoma"/>
        </w:rPr>
        <w:t>1.-</w:t>
      </w:r>
      <w:permStart w:id="71575350" w:edGrp="everyone"/>
      <w:r>
        <w:rPr>
          <w:rFonts w:ascii="Tahoma" w:hAnsi="Tahoma" w:cs="Tahoma"/>
        </w:rPr>
        <w:t>14.7.</w:t>
      </w:r>
      <w:permEnd w:id="71575350"/>
      <w:r>
        <w:rPr>
          <w:rFonts w:ascii="Tahoma" w:hAnsi="Tahoma" w:cs="Tahoma"/>
        </w:rPr>
        <w:t>3 настоящего Договора и требовать предоставления надлежаще оформленных документов с использованием системы</w:t>
      </w:r>
      <w:permStart w:id="533940753" w:edGrp="everyone"/>
      <w:permEnd w:id="533940753"/>
      <w:r>
        <w:rPr>
          <w:rFonts w:ascii="Tahoma" w:hAnsi="Tahoma" w:cs="Tahoma"/>
        </w:rPr>
        <w:t xml:space="preserve"> электронного документооборота.</w:t>
      </w:r>
    </w:p>
    <w:p w14:paraId="2818953B" w14:textId="497CA487" w:rsidR="002C21A9" w:rsidRDefault="002C21A9" w:rsidP="002C21A9">
      <w:pPr>
        <w:pStyle w:val="afffa"/>
        <w:widowControl w:val="0"/>
        <w:numPr>
          <w:ilvl w:val="2"/>
          <w:numId w:val="5"/>
        </w:numPr>
        <w:tabs>
          <w:tab w:val="clear" w:pos="2292"/>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C107A6">
        <w:rPr>
          <w:rFonts w:ascii="Tahoma" w:hAnsi="Tahoma" w:cs="Tahoma"/>
        </w:rPr>
        <w:t>Заказчик</w:t>
      </w:r>
      <w:r>
        <w:rPr>
          <w:rFonts w:ascii="Tahoma" w:hAnsi="Tahoma" w:cs="Tahoma"/>
        </w:rPr>
        <w:t xml:space="preserve">   не получил от Исполнителя документы через Оператора ЭДО.</w:t>
      </w:r>
    </w:p>
    <w:p w14:paraId="49A1B51C" w14:textId="43D079B2" w:rsidR="002C21A9" w:rsidRPr="002C21A9" w:rsidRDefault="002C21A9" w:rsidP="002C21A9">
      <w:pPr>
        <w:pStyle w:val="afffa"/>
        <w:widowControl w:val="0"/>
        <w:numPr>
          <w:ilvl w:val="2"/>
          <w:numId w:val="5"/>
        </w:numPr>
        <w:tabs>
          <w:tab w:val="clear" w:pos="2292"/>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lastRenderedPageBreak/>
        <w:t>К документам, указанным в п.</w:t>
      </w:r>
      <w:permStart w:id="253694840" w:edGrp="everyone"/>
      <w:r>
        <w:rPr>
          <w:rFonts w:ascii="Tahoma" w:hAnsi="Tahoma" w:cs="Tahoma"/>
        </w:rPr>
        <w:t>14.7.</w:t>
      </w:r>
      <w:permEnd w:id="253694840"/>
      <w:r>
        <w:rPr>
          <w:rFonts w:ascii="Tahoma" w:hAnsi="Tahoma" w:cs="Tahoma"/>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1622056F" w14:textId="73EC5D17" w:rsidR="0019212C" w:rsidRPr="00FC259A" w:rsidRDefault="0019212C" w:rsidP="002C21A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w:t>
      </w:r>
      <w:r w:rsidR="007903C1" w:rsidRPr="00FC259A">
        <w:rPr>
          <w:rFonts w:ascii="Tahoma" w:hAnsi="Tahoma" w:cs="Tahoma"/>
          <w:szCs w:val="20"/>
        </w:rPr>
        <w:t>вляются его неотъемлемой частью</w:t>
      </w:r>
    </w:p>
    <w:p w14:paraId="4DBC1E09" w14:textId="77777777" w:rsidR="00FC259A" w:rsidRPr="00FC259A" w:rsidRDefault="00FC259A" w:rsidP="00FC259A">
      <w:pPr>
        <w:pStyle w:val="afffa"/>
        <w:tabs>
          <w:tab w:val="num" w:pos="567"/>
        </w:tabs>
        <w:spacing w:after="0" w:line="240" w:lineRule="auto"/>
        <w:ind w:left="0"/>
        <w:jc w:val="both"/>
        <w:rPr>
          <w:rFonts w:ascii="Tahoma" w:hAnsi="Tahoma" w:cs="Tahoma"/>
          <w:szCs w:val="20"/>
        </w:rPr>
      </w:pPr>
    </w:p>
    <w:p w14:paraId="32373BC8" w14:textId="030ED3A2" w:rsidR="007903C1" w:rsidRDefault="007903C1" w:rsidP="00FC25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C259A">
        <w:rPr>
          <w:rFonts w:ascii="Tahoma" w:hAnsi="Tahoma" w:cs="Tahoma"/>
          <w:szCs w:val="20"/>
        </w:rPr>
        <w:t>Приложения к настоящему Договору:</w:t>
      </w:r>
      <w:permStart w:id="1178551505" w:edGrp="everyone"/>
    </w:p>
    <w:p w14:paraId="7E21CE3F" w14:textId="641F6B29" w:rsidR="00133C8C" w:rsidRDefault="00D16B00" w:rsidP="0057040C">
      <w:pPr>
        <w:widowControl w:val="0"/>
        <w:numPr>
          <w:ilvl w:val="0"/>
          <w:numId w:val="7"/>
        </w:numPr>
        <w:shd w:val="clear" w:color="auto" w:fill="FFFFFF"/>
        <w:tabs>
          <w:tab w:val="clear" w:pos="1440"/>
          <w:tab w:val="num" w:pos="709"/>
        </w:tabs>
        <w:autoSpaceDE w:val="0"/>
        <w:autoSpaceDN w:val="0"/>
        <w:adjustRightInd w:val="0"/>
        <w:spacing w:after="0" w:line="240" w:lineRule="auto"/>
        <w:ind w:left="0" w:firstLine="0"/>
        <w:contextualSpacing/>
        <w:jc w:val="both"/>
        <w:rPr>
          <w:rFonts w:ascii="Tahoma" w:hAnsi="Tahoma" w:cs="Tahoma"/>
          <w:szCs w:val="20"/>
        </w:rPr>
      </w:pPr>
      <w:bookmarkStart w:id="14" w:name="_Ref328747268"/>
      <w:r>
        <w:rPr>
          <w:rFonts w:ascii="Tahoma" w:hAnsi="Tahoma" w:cs="Tahoma"/>
          <w:szCs w:val="20"/>
        </w:rPr>
        <w:t xml:space="preserve">   </w:t>
      </w:r>
      <w:r w:rsidR="00133C8C">
        <w:rPr>
          <w:rFonts w:ascii="Tahoma" w:hAnsi="Tahoma" w:cs="Tahoma"/>
          <w:szCs w:val="20"/>
        </w:rPr>
        <w:t>Термины и определения</w:t>
      </w:r>
    </w:p>
    <w:p w14:paraId="3DCE3FB6" w14:textId="2365BEE2" w:rsidR="00133C8C" w:rsidRDefault="00D16B00" w:rsidP="0057040C">
      <w:pPr>
        <w:widowControl w:val="0"/>
        <w:numPr>
          <w:ilvl w:val="0"/>
          <w:numId w:val="7"/>
        </w:numPr>
        <w:shd w:val="clear" w:color="auto" w:fill="FFFFFF"/>
        <w:tabs>
          <w:tab w:val="clear" w:pos="1440"/>
          <w:tab w:val="num"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  </w:t>
      </w:r>
      <w:r w:rsidR="006C7B75">
        <w:rPr>
          <w:rFonts w:ascii="Tahoma" w:hAnsi="Tahoma" w:cs="Tahoma"/>
          <w:szCs w:val="20"/>
        </w:rPr>
        <w:t>Техническое задание (</w:t>
      </w:r>
      <w:r w:rsidR="00AD09E0" w:rsidRPr="00FC259A">
        <w:rPr>
          <w:rFonts w:ascii="Tahoma" w:hAnsi="Tahoma" w:cs="Tahoma"/>
          <w:szCs w:val="20"/>
        </w:rPr>
        <w:t>З</w:t>
      </w:r>
      <w:r w:rsidR="00020A5E" w:rsidRPr="00FC259A">
        <w:rPr>
          <w:rFonts w:ascii="Tahoma" w:hAnsi="Tahoma" w:cs="Tahoma"/>
          <w:szCs w:val="20"/>
        </w:rPr>
        <w:t>адание</w:t>
      </w:r>
      <w:bookmarkEnd w:id="14"/>
      <w:r w:rsidR="006C7B75">
        <w:rPr>
          <w:rFonts w:ascii="Tahoma" w:hAnsi="Tahoma" w:cs="Tahoma"/>
          <w:szCs w:val="20"/>
        </w:rPr>
        <w:t xml:space="preserve"> Заказчика)</w:t>
      </w:r>
    </w:p>
    <w:p w14:paraId="1158B230" w14:textId="0F992CF3" w:rsidR="00AA71AA" w:rsidRPr="00FC259A" w:rsidRDefault="00125AD4" w:rsidP="00D16B00">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 xml:space="preserve">Приложение </w:t>
      </w:r>
      <w:r w:rsidR="00D16B00">
        <w:rPr>
          <w:rFonts w:ascii="Tahoma" w:hAnsi="Tahoma" w:cs="Tahoma"/>
          <w:szCs w:val="20"/>
        </w:rPr>
        <w:t xml:space="preserve">2.1 </w:t>
      </w:r>
      <w:r w:rsidR="006C7B75">
        <w:rPr>
          <w:rFonts w:ascii="Tahoma" w:hAnsi="Tahoma" w:cs="Tahoma"/>
          <w:szCs w:val="20"/>
        </w:rPr>
        <w:t>Наименование, адрес Объекта</w:t>
      </w:r>
    </w:p>
    <w:p w14:paraId="0BBE2E38" w14:textId="312932B4" w:rsidR="00020A5E" w:rsidRDefault="006C7B75" w:rsidP="0057040C">
      <w:pPr>
        <w:numPr>
          <w:ilvl w:val="0"/>
          <w:numId w:val="7"/>
        </w:numPr>
        <w:shd w:val="clear" w:color="auto" w:fill="FFFFFF"/>
        <w:tabs>
          <w:tab w:val="clear" w:pos="1440"/>
          <w:tab w:val="num" w:pos="709"/>
        </w:tabs>
        <w:adjustRightInd w:val="0"/>
        <w:spacing w:after="0" w:line="240" w:lineRule="auto"/>
        <w:ind w:left="0" w:firstLine="0"/>
        <w:contextualSpacing/>
        <w:jc w:val="both"/>
        <w:rPr>
          <w:rFonts w:ascii="Tahoma" w:hAnsi="Tahoma" w:cs="Tahoma"/>
          <w:szCs w:val="20"/>
        </w:rPr>
      </w:pPr>
      <w:r>
        <w:rPr>
          <w:rFonts w:ascii="Tahoma" w:hAnsi="Tahoma" w:cs="Tahoma"/>
          <w:szCs w:val="20"/>
        </w:rPr>
        <w:t>Протокол согласования договорной цены</w:t>
      </w:r>
    </w:p>
    <w:p w14:paraId="148AF477" w14:textId="74930934" w:rsidR="006C7B75" w:rsidRPr="00FC259A" w:rsidRDefault="006C7B75" w:rsidP="006C7B75">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Приложение 3.1 Расчет стоимости услуг</w:t>
      </w:r>
    </w:p>
    <w:p w14:paraId="77189A97" w14:textId="74F53F6B" w:rsidR="00FE0E1A" w:rsidRPr="006C7B75" w:rsidRDefault="006C7B75" w:rsidP="0057040C">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Pr>
          <w:rFonts w:ascii="Tahoma" w:eastAsia="Microsoft Sans Serif" w:hAnsi="Tahoma" w:cs="Tahoma"/>
          <w:szCs w:val="20"/>
        </w:rPr>
        <w:t>Информация о цепочке собственников (бенефециарах)</w:t>
      </w:r>
    </w:p>
    <w:p w14:paraId="7F8ED48B" w14:textId="135DCC19" w:rsidR="006C7B75" w:rsidRPr="00FC259A" w:rsidRDefault="006C7B75" w:rsidP="0057040C">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Pr>
          <w:rFonts w:ascii="Tahoma" w:eastAsia="Microsoft Sans Serif" w:hAnsi="Tahoma" w:cs="Tahoma"/>
          <w:szCs w:val="20"/>
        </w:rPr>
        <w:t>Форма Акта приемки-сдачи выполненных работ (оказанных услуг)</w:t>
      </w:r>
    </w:p>
    <w:p w14:paraId="05EF8D84" w14:textId="130EE90B" w:rsidR="00FE0E1A" w:rsidRDefault="00FE0E1A" w:rsidP="0057040C">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sidRPr="00FC259A">
        <w:rPr>
          <w:rFonts w:ascii="Tahoma" w:hAnsi="Tahoma" w:cs="Tahoma"/>
          <w:szCs w:val="20"/>
        </w:rPr>
        <w:t xml:space="preserve">Форма Акта о </w:t>
      </w:r>
      <w:r w:rsidR="00406EB9" w:rsidRPr="00FC259A">
        <w:rPr>
          <w:rFonts w:ascii="Tahoma" w:hAnsi="Tahoma" w:cs="Tahoma"/>
          <w:szCs w:val="20"/>
        </w:rPr>
        <w:t xml:space="preserve">выявленном </w:t>
      </w:r>
      <w:r w:rsidR="006C7B75">
        <w:rPr>
          <w:rFonts w:ascii="Tahoma" w:hAnsi="Tahoma" w:cs="Tahoma"/>
          <w:szCs w:val="20"/>
        </w:rPr>
        <w:t>недостатков/нарушений</w:t>
      </w:r>
    </w:p>
    <w:p w14:paraId="069C4C9D" w14:textId="44AA3DE5" w:rsidR="00D16B00" w:rsidRPr="00FC259A" w:rsidRDefault="00E71AA1" w:rsidP="0057040C">
      <w:pPr>
        <w:numPr>
          <w:ilvl w:val="0"/>
          <w:numId w:val="7"/>
        </w:numPr>
        <w:shd w:val="clear" w:color="auto" w:fill="FFFFFF"/>
        <w:tabs>
          <w:tab w:val="clear" w:pos="1440"/>
          <w:tab w:val="num" w:pos="709"/>
          <w:tab w:val="left" w:pos="993"/>
        </w:tabs>
        <w:adjustRightInd w:val="0"/>
        <w:spacing w:after="0" w:line="240" w:lineRule="auto"/>
        <w:ind w:left="0" w:firstLine="0"/>
        <w:contextualSpacing/>
        <w:jc w:val="both"/>
        <w:rPr>
          <w:rFonts w:ascii="Tahoma" w:hAnsi="Tahoma" w:cs="Tahoma"/>
          <w:szCs w:val="20"/>
        </w:rPr>
      </w:pPr>
      <w:r>
        <w:rPr>
          <w:rFonts w:ascii="Tahoma" w:hAnsi="Tahoma" w:cs="Tahoma"/>
          <w:szCs w:val="20"/>
        </w:rPr>
        <w:t>Требования ПО и ОТ</w:t>
      </w:r>
    </w:p>
    <w:permEnd w:id="1178551505"/>
    <w:p w14:paraId="474475D8" w14:textId="2BC77C07" w:rsidR="0019212C" w:rsidRPr="00D16B00" w:rsidRDefault="00FE70C7" w:rsidP="00D16B00">
      <w:pPr>
        <w:shd w:val="clear" w:color="auto" w:fill="FFFFFF"/>
        <w:tabs>
          <w:tab w:val="num" w:pos="709"/>
        </w:tabs>
        <w:adjustRightInd w:val="0"/>
        <w:spacing w:after="0" w:line="240" w:lineRule="auto"/>
        <w:contextualSpacing/>
        <w:jc w:val="both"/>
        <w:rPr>
          <w:rFonts w:ascii="Tahoma" w:hAnsi="Tahoma" w:cs="Tahoma"/>
          <w:szCs w:val="20"/>
        </w:rPr>
      </w:pPr>
      <w:r w:rsidRPr="00D16B00">
        <w:rPr>
          <w:rFonts w:ascii="Tahoma" w:hAnsi="Tahoma" w:cs="Tahoma"/>
          <w:color w:val="000000" w:themeColor="text1"/>
          <w:szCs w:val="20"/>
        </w:rPr>
        <w:t xml:space="preserve">                                                          </w:t>
      </w:r>
    </w:p>
    <w:p w14:paraId="2869A9AF" w14:textId="6D7350A9" w:rsidR="00AD09E0" w:rsidRPr="00FC259A" w:rsidRDefault="00FC259A" w:rsidP="00FC259A">
      <w:pPr>
        <w:widowControl w:val="0"/>
        <w:spacing w:after="0" w:line="240" w:lineRule="auto"/>
        <w:jc w:val="center"/>
        <w:outlineLvl w:val="1"/>
        <w:rPr>
          <w:rFonts w:ascii="Tahoma" w:eastAsia="Calibri" w:hAnsi="Tahoma" w:cs="Tahoma"/>
          <w:b/>
          <w:szCs w:val="20"/>
          <w:lang w:eastAsia="en-US"/>
        </w:rPr>
      </w:pPr>
      <w:r w:rsidRPr="00FC259A">
        <w:rPr>
          <w:rFonts w:ascii="Tahoma" w:eastAsia="Calibri" w:hAnsi="Tahoma" w:cs="Tahoma"/>
          <w:b/>
          <w:szCs w:val="20"/>
          <w:lang w:eastAsia="en-US"/>
        </w:rPr>
        <w:t xml:space="preserve">Статья 15. </w:t>
      </w:r>
      <w:r w:rsidR="00AD09E0" w:rsidRPr="00FC259A">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FC259A" w14:paraId="322B7861" w14:textId="77777777" w:rsidTr="00047441">
        <w:tc>
          <w:tcPr>
            <w:tcW w:w="4448" w:type="dxa"/>
          </w:tcPr>
          <w:p w14:paraId="789F715E" w14:textId="77777777" w:rsidR="00AD09E0" w:rsidRPr="00FC259A" w:rsidRDefault="00AD09E0" w:rsidP="00FC259A">
            <w:pPr>
              <w:widowControl w:val="0"/>
              <w:shd w:val="clear" w:color="auto" w:fill="FFFFFF"/>
              <w:spacing w:after="0" w:line="240" w:lineRule="auto"/>
              <w:jc w:val="center"/>
              <w:rPr>
                <w:rFonts w:ascii="Tahoma" w:eastAsia="Times New Roman" w:hAnsi="Tahoma" w:cs="Tahoma"/>
                <w:b/>
                <w:szCs w:val="20"/>
              </w:rPr>
            </w:pPr>
            <w:r w:rsidRPr="00FC259A">
              <w:rPr>
                <w:rFonts w:ascii="Tahoma" w:eastAsia="Times New Roman" w:hAnsi="Tahoma" w:cs="Tahoma"/>
                <w:b/>
                <w:szCs w:val="20"/>
              </w:rPr>
              <w:t>Исполнитель</w:t>
            </w:r>
          </w:p>
        </w:tc>
        <w:tc>
          <w:tcPr>
            <w:tcW w:w="5299" w:type="dxa"/>
          </w:tcPr>
          <w:p w14:paraId="17CD1857" w14:textId="77777777" w:rsidR="00AD09E0" w:rsidRPr="00FC259A" w:rsidRDefault="00AD09E0" w:rsidP="00FC259A">
            <w:pPr>
              <w:widowControl w:val="0"/>
              <w:shd w:val="clear" w:color="auto" w:fill="FFFFFF"/>
              <w:spacing w:after="0" w:line="240" w:lineRule="auto"/>
              <w:jc w:val="center"/>
              <w:rPr>
                <w:rFonts w:ascii="Tahoma" w:eastAsia="Times New Roman" w:hAnsi="Tahoma" w:cs="Tahoma"/>
                <w:b/>
                <w:szCs w:val="20"/>
              </w:rPr>
            </w:pPr>
            <w:r w:rsidRPr="00FC259A">
              <w:rPr>
                <w:rFonts w:ascii="Tahoma" w:eastAsia="Times New Roman" w:hAnsi="Tahoma" w:cs="Tahoma"/>
                <w:b/>
                <w:szCs w:val="20"/>
              </w:rPr>
              <w:t>Заказчик</w:t>
            </w:r>
          </w:p>
        </w:tc>
      </w:tr>
      <w:tr w:rsidR="00AD09E0" w:rsidRPr="00FC259A" w14:paraId="146C4555" w14:textId="77777777" w:rsidTr="00047441">
        <w:tc>
          <w:tcPr>
            <w:tcW w:w="4448" w:type="dxa"/>
          </w:tcPr>
          <w:p w14:paraId="48B5F29C" w14:textId="77777777" w:rsidR="00AD09E0" w:rsidRPr="00FC259A" w:rsidRDefault="00AD09E0" w:rsidP="00FC259A">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502138633" w:edGrp="everyone" w:colFirst="0" w:colLast="0"/>
            <w:permStart w:id="1733128018" w:edGrp="everyone" w:colFirst="1" w:colLast="1"/>
            <w:r w:rsidRPr="00FC259A">
              <w:rPr>
                <w:rFonts w:ascii="Tahoma" w:eastAsia="Times New Roman" w:hAnsi="Tahoma" w:cs="Tahoma"/>
                <w:b/>
                <w:spacing w:val="-3"/>
                <w:szCs w:val="20"/>
              </w:rPr>
              <w:t>__________ «_____________________»</w:t>
            </w:r>
          </w:p>
          <w:p w14:paraId="07292E8E" w14:textId="77777777" w:rsidR="00AD09E0" w:rsidRPr="00FC259A" w:rsidRDefault="00AD09E0" w:rsidP="00FC259A">
            <w:pPr>
              <w:widowControl w:val="0"/>
              <w:shd w:val="clear" w:color="auto" w:fill="FFFFFF"/>
              <w:spacing w:after="0" w:line="240" w:lineRule="auto"/>
              <w:jc w:val="center"/>
              <w:rPr>
                <w:rFonts w:ascii="Tahoma" w:eastAsia="Times New Roman" w:hAnsi="Tahoma" w:cs="Tahoma"/>
                <w:b/>
                <w:szCs w:val="20"/>
              </w:rPr>
            </w:pPr>
          </w:p>
        </w:tc>
        <w:tc>
          <w:tcPr>
            <w:tcW w:w="5299" w:type="dxa"/>
          </w:tcPr>
          <w:p w14:paraId="51EBB5EE" w14:textId="70DAA35E" w:rsidR="00AD09E0" w:rsidRPr="00FC259A" w:rsidRDefault="00AD09E0" w:rsidP="00FC259A">
            <w:pPr>
              <w:widowControl w:val="0"/>
              <w:shd w:val="clear" w:color="auto" w:fill="FFFFFF"/>
              <w:spacing w:after="0" w:line="240" w:lineRule="auto"/>
              <w:ind w:right="461"/>
              <w:jc w:val="center"/>
              <w:rPr>
                <w:rFonts w:ascii="Tahoma" w:eastAsia="Times New Roman" w:hAnsi="Tahoma" w:cs="Tahoma"/>
                <w:b/>
                <w:spacing w:val="-3"/>
                <w:szCs w:val="20"/>
              </w:rPr>
            </w:pPr>
            <w:r w:rsidRPr="00FC259A">
              <w:rPr>
                <w:rFonts w:ascii="Tahoma" w:eastAsia="Times New Roman" w:hAnsi="Tahoma" w:cs="Tahoma"/>
                <w:b/>
                <w:spacing w:val="-3"/>
                <w:szCs w:val="20"/>
              </w:rPr>
              <w:t>АО «</w:t>
            </w:r>
            <w:r w:rsidR="006C7B75">
              <w:rPr>
                <w:rFonts w:ascii="Tahoma" w:eastAsia="Times New Roman" w:hAnsi="Tahoma" w:cs="Tahoma"/>
                <w:b/>
                <w:spacing w:val="-3"/>
                <w:szCs w:val="20"/>
              </w:rPr>
              <w:t>Энергосбы</w:t>
            </w:r>
            <w:r w:rsidRPr="00FC259A">
              <w:rPr>
                <w:rFonts w:ascii="Tahoma" w:eastAsia="Times New Roman" w:hAnsi="Tahoma" w:cs="Tahoma"/>
                <w:b/>
                <w:spacing w:val="-3"/>
                <w:szCs w:val="20"/>
              </w:rPr>
              <w:t>Т Плюс»</w:t>
            </w:r>
          </w:p>
          <w:p w14:paraId="5AAF5C14" w14:textId="77777777" w:rsidR="00AD09E0" w:rsidRPr="00FC259A" w:rsidRDefault="00AD09E0" w:rsidP="00FC259A">
            <w:pPr>
              <w:widowControl w:val="0"/>
              <w:shd w:val="clear" w:color="auto" w:fill="FFFFFF"/>
              <w:spacing w:after="0" w:line="240" w:lineRule="auto"/>
              <w:jc w:val="center"/>
              <w:rPr>
                <w:rFonts w:ascii="Tahoma" w:eastAsia="Times New Roman" w:hAnsi="Tahoma" w:cs="Tahoma"/>
                <w:b/>
                <w:szCs w:val="20"/>
              </w:rPr>
            </w:pPr>
          </w:p>
        </w:tc>
      </w:tr>
      <w:tr w:rsidR="00AD09E0" w:rsidRPr="00FC259A" w14:paraId="156D9DBD" w14:textId="77777777" w:rsidTr="00047441">
        <w:tc>
          <w:tcPr>
            <w:tcW w:w="4448" w:type="dxa"/>
          </w:tcPr>
          <w:p w14:paraId="18AC8E18" w14:textId="77777777" w:rsidR="00AD09E0" w:rsidRPr="00FC259A" w:rsidRDefault="00AD09E0" w:rsidP="00FC259A">
            <w:pPr>
              <w:widowControl w:val="0"/>
              <w:spacing w:after="0" w:line="240" w:lineRule="auto"/>
              <w:jc w:val="both"/>
              <w:rPr>
                <w:rFonts w:ascii="Tahoma" w:eastAsia="Times New Roman" w:hAnsi="Tahoma" w:cs="Tahoma"/>
                <w:b/>
                <w:szCs w:val="20"/>
              </w:rPr>
            </w:pPr>
            <w:permStart w:id="1494173779" w:edGrp="everyone" w:colFirst="0" w:colLast="0"/>
            <w:permStart w:id="538469576" w:edGrp="everyone" w:colFirst="1" w:colLast="1"/>
            <w:permEnd w:id="502138633"/>
            <w:permEnd w:id="1733128018"/>
            <w:r w:rsidRPr="00FC259A">
              <w:rPr>
                <w:rFonts w:ascii="Tahoma" w:eastAsia="Times New Roman" w:hAnsi="Tahoma" w:cs="Tahoma"/>
                <w:spacing w:val="-3"/>
                <w:szCs w:val="20"/>
              </w:rPr>
              <w:t xml:space="preserve">Юридический адрес: </w:t>
            </w:r>
            <w:r w:rsidRPr="00FC259A">
              <w:rPr>
                <w:rFonts w:ascii="Tahoma" w:eastAsia="Times New Roman" w:hAnsi="Tahoma" w:cs="Tahoma"/>
                <w:spacing w:val="3"/>
                <w:szCs w:val="20"/>
              </w:rPr>
              <w:t>____________________</w:t>
            </w:r>
          </w:p>
        </w:tc>
        <w:tc>
          <w:tcPr>
            <w:tcW w:w="5299" w:type="dxa"/>
          </w:tcPr>
          <w:p w14:paraId="2ED3FBBF" w14:textId="67F0D410" w:rsidR="00AD09E0" w:rsidRPr="00FC259A" w:rsidRDefault="00AD09E0" w:rsidP="00FC259A">
            <w:pPr>
              <w:widowControl w:val="0"/>
              <w:spacing w:after="0" w:line="240" w:lineRule="auto"/>
              <w:jc w:val="both"/>
              <w:rPr>
                <w:rFonts w:ascii="Tahoma" w:eastAsia="Times New Roman" w:hAnsi="Tahoma" w:cs="Tahoma"/>
                <w:b/>
                <w:szCs w:val="20"/>
              </w:rPr>
            </w:pPr>
            <w:r w:rsidRPr="00FC259A">
              <w:rPr>
                <w:rFonts w:ascii="Tahoma" w:eastAsia="Times New Roman" w:hAnsi="Tahoma" w:cs="Tahoma"/>
                <w:spacing w:val="-3"/>
                <w:szCs w:val="20"/>
              </w:rPr>
              <w:t>Юридический адрес:</w:t>
            </w:r>
            <w:r w:rsidR="00A333BA">
              <w:rPr>
                <w:rFonts w:ascii="Tahoma" w:eastAsia="Times New Roman" w:hAnsi="Tahoma" w:cs="Tahoma"/>
                <w:spacing w:val="3"/>
                <w:szCs w:val="20"/>
              </w:rPr>
              <w:t>143421, Московская область, г.о. Красногорск, тер. Автодорога Балтия, км 26-й, д. 5, стр. 3 офис 513</w:t>
            </w:r>
            <w:r w:rsidR="00A333BA" w:rsidRPr="004B5AB3">
              <w:rPr>
                <w:rFonts w:ascii="Tahoma" w:eastAsia="Times New Roman" w:hAnsi="Tahoma" w:cs="Tahoma"/>
                <w:spacing w:val="3"/>
                <w:szCs w:val="20"/>
              </w:rPr>
              <w:t xml:space="preserve"> </w:t>
            </w:r>
            <w:r w:rsidRPr="00FC259A">
              <w:rPr>
                <w:rFonts w:ascii="Tahoma" w:eastAsia="Times New Roman" w:hAnsi="Tahoma" w:cs="Tahoma"/>
                <w:spacing w:val="-3"/>
                <w:szCs w:val="20"/>
              </w:rPr>
              <w:t xml:space="preserve"> </w:t>
            </w:r>
            <w:r w:rsidRPr="00FC259A">
              <w:rPr>
                <w:rFonts w:ascii="Tahoma" w:eastAsia="Times New Roman" w:hAnsi="Tahoma" w:cs="Tahoma"/>
                <w:spacing w:val="3"/>
                <w:szCs w:val="20"/>
              </w:rPr>
              <w:t xml:space="preserve"> </w:t>
            </w:r>
          </w:p>
        </w:tc>
      </w:tr>
      <w:tr w:rsidR="00AD09E0" w:rsidRPr="00FC259A" w14:paraId="34EAB3E0" w14:textId="77777777" w:rsidTr="00047441">
        <w:tc>
          <w:tcPr>
            <w:tcW w:w="4448" w:type="dxa"/>
          </w:tcPr>
          <w:p w14:paraId="29491CD9" w14:textId="77777777" w:rsidR="00AD09E0" w:rsidRPr="00FC259A" w:rsidRDefault="00AD09E0" w:rsidP="00FC259A">
            <w:pPr>
              <w:widowControl w:val="0"/>
              <w:spacing w:after="0" w:line="240" w:lineRule="auto"/>
              <w:jc w:val="both"/>
              <w:rPr>
                <w:rFonts w:ascii="Tahoma" w:eastAsia="Times New Roman" w:hAnsi="Tahoma" w:cs="Tahoma"/>
                <w:spacing w:val="-3"/>
                <w:szCs w:val="20"/>
              </w:rPr>
            </w:pPr>
            <w:permStart w:id="1591764720" w:edGrp="everyone" w:colFirst="0" w:colLast="0"/>
            <w:permStart w:id="2004515857" w:edGrp="everyone" w:colFirst="1" w:colLast="1"/>
            <w:permEnd w:id="1494173779"/>
            <w:permEnd w:id="538469576"/>
            <w:r w:rsidRPr="00FC259A">
              <w:rPr>
                <w:rFonts w:ascii="Tahoma" w:eastAsia="Times New Roman" w:hAnsi="Tahoma" w:cs="Tahoma"/>
                <w:spacing w:val="-3"/>
                <w:szCs w:val="20"/>
              </w:rPr>
              <w:t xml:space="preserve">ИНН </w:t>
            </w:r>
            <w:r w:rsidRPr="00FC259A">
              <w:rPr>
                <w:rFonts w:ascii="Tahoma" w:eastAsia="Times New Roman" w:hAnsi="Tahoma" w:cs="Tahoma"/>
                <w:spacing w:val="3"/>
                <w:szCs w:val="20"/>
              </w:rPr>
              <w:t>____________, КПП_______________</w:t>
            </w:r>
          </w:p>
          <w:p w14:paraId="74E48BB8" w14:textId="77777777" w:rsidR="00AD09E0" w:rsidRPr="00FC259A" w:rsidRDefault="00AD09E0" w:rsidP="00FC259A">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ОГРН__________________________________</w:t>
            </w:r>
          </w:p>
        </w:tc>
        <w:tc>
          <w:tcPr>
            <w:tcW w:w="5299" w:type="dxa"/>
          </w:tcPr>
          <w:p w14:paraId="7ED0F858" w14:textId="1F0A2A9B" w:rsidR="00AD09E0" w:rsidRPr="00FC259A" w:rsidRDefault="00AD09E0" w:rsidP="00FC259A">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 xml:space="preserve">ИНН </w:t>
            </w:r>
            <w:r w:rsidR="00A333BA">
              <w:rPr>
                <w:rFonts w:ascii="Tahoma" w:eastAsia="Times New Roman" w:hAnsi="Tahoma" w:cs="Tahoma"/>
                <w:spacing w:val="3"/>
                <w:szCs w:val="20"/>
              </w:rPr>
              <w:t>5612042824</w:t>
            </w:r>
            <w:r w:rsidR="00A333BA" w:rsidRPr="004B5AB3">
              <w:rPr>
                <w:rFonts w:ascii="Tahoma" w:eastAsia="Times New Roman" w:hAnsi="Tahoma" w:cs="Tahoma"/>
                <w:spacing w:val="3"/>
                <w:szCs w:val="20"/>
              </w:rPr>
              <w:t>, КПП</w:t>
            </w:r>
            <w:r w:rsidR="00A333BA">
              <w:rPr>
                <w:rFonts w:ascii="Tahoma" w:eastAsia="Times New Roman" w:hAnsi="Tahoma" w:cs="Tahoma"/>
                <w:spacing w:val="3"/>
                <w:szCs w:val="20"/>
              </w:rPr>
              <w:t xml:space="preserve"> 997650001</w:t>
            </w:r>
          </w:p>
          <w:p w14:paraId="08E1CB4B" w14:textId="77777777" w:rsidR="00AD09E0" w:rsidRDefault="00AD09E0" w:rsidP="00FC259A">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ОГРН</w:t>
            </w:r>
            <w:r w:rsidR="00F90D97">
              <w:rPr>
                <w:rFonts w:ascii="Tahoma" w:eastAsia="Times New Roman" w:hAnsi="Tahoma" w:cs="Tahoma"/>
                <w:spacing w:val="-3"/>
                <w:szCs w:val="20"/>
              </w:rPr>
              <w:t xml:space="preserve"> 1055612021981</w:t>
            </w:r>
          </w:p>
          <w:p w14:paraId="6CA74FFB" w14:textId="77777777" w:rsidR="00F90D97" w:rsidRDefault="00F90D97" w:rsidP="00F90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Наименование филиала:</w:t>
            </w:r>
          </w:p>
          <w:p w14:paraId="69B43748" w14:textId="77777777" w:rsidR="00F90D97" w:rsidRDefault="00F90D97" w:rsidP="00F90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Саратовский филиал АО «ЭнергосбыТ Плюс»</w:t>
            </w:r>
          </w:p>
          <w:p w14:paraId="41B9C2F6" w14:textId="77777777" w:rsidR="00F90D97" w:rsidRDefault="00F90D97" w:rsidP="00F90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Почтовый адрес для корреспонденции в Российской Федерации: 410004, г. Саратов, ул. Чернышевского, д. 52А, оф. 1</w:t>
            </w:r>
          </w:p>
          <w:p w14:paraId="0E79303C" w14:textId="77777777" w:rsidR="00F90D97" w:rsidRDefault="00F90D97" w:rsidP="00F90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ИНН 5612042824, КПП 645043001</w:t>
            </w:r>
          </w:p>
          <w:p w14:paraId="31D43464" w14:textId="5A3C319B" w:rsidR="00F90D97" w:rsidRPr="00FC259A" w:rsidRDefault="00F90D97" w:rsidP="00F90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ОГРН 1055612021981</w:t>
            </w:r>
          </w:p>
        </w:tc>
      </w:tr>
      <w:tr w:rsidR="00AD09E0" w:rsidRPr="00FC259A" w14:paraId="7805BA35" w14:textId="77777777" w:rsidTr="00047441">
        <w:tc>
          <w:tcPr>
            <w:tcW w:w="4448" w:type="dxa"/>
          </w:tcPr>
          <w:p w14:paraId="2B036028" w14:textId="77777777" w:rsidR="00AD09E0" w:rsidRPr="00FC259A" w:rsidRDefault="00AD09E0" w:rsidP="00FC259A">
            <w:pPr>
              <w:widowControl w:val="0"/>
              <w:shd w:val="clear" w:color="auto" w:fill="FFFFFF"/>
              <w:spacing w:after="0" w:line="240" w:lineRule="auto"/>
              <w:jc w:val="both"/>
              <w:rPr>
                <w:rFonts w:ascii="Tahoma" w:eastAsia="Times New Roman" w:hAnsi="Tahoma" w:cs="Tahoma"/>
                <w:spacing w:val="-3"/>
                <w:szCs w:val="20"/>
              </w:rPr>
            </w:pPr>
            <w:permStart w:id="1895065722" w:edGrp="everyone" w:colFirst="0" w:colLast="0"/>
            <w:permStart w:id="311368201" w:edGrp="everyone" w:colFirst="1" w:colLast="1"/>
            <w:permEnd w:id="1591764720"/>
            <w:permEnd w:id="2004515857"/>
            <w:r w:rsidRPr="00FC259A">
              <w:rPr>
                <w:rFonts w:ascii="Tahoma" w:eastAsia="Times New Roman" w:hAnsi="Tahoma" w:cs="Tahoma"/>
                <w:spacing w:val="-3"/>
                <w:szCs w:val="20"/>
              </w:rPr>
              <w:t>Банковские реквизиты:</w:t>
            </w:r>
          </w:p>
          <w:p w14:paraId="3B8CB8D2" w14:textId="77777777" w:rsidR="00AD09E0" w:rsidRPr="00FC259A" w:rsidRDefault="00AD09E0" w:rsidP="00FC259A">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Р/с №____________________ в ___________</w:t>
            </w:r>
          </w:p>
          <w:p w14:paraId="209B2569" w14:textId="77777777" w:rsidR="00AD09E0" w:rsidRPr="00FC259A" w:rsidRDefault="00AD09E0" w:rsidP="00FC259A">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К/с___________________, БИК ____________</w:t>
            </w:r>
          </w:p>
        </w:tc>
        <w:tc>
          <w:tcPr>
            <w:tcW w:w="5299" w:type="dxa"/>
          </w:tcPr>
          <w:p w14:paraId="7AF6EDCE" w14:textId="77777777" w:rsidR="00AD09E0" w:rsidRPr="00FC259A" w:rsidRDefault="00AD09E0" w:rsidP="00FC259A">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Банковские реквизиты:</w:t>
            </w:r>
          </w:p>
          <w:p w14:paraId="080397FE" w14:textId="77777777" w:rsidR="00F90D97" w:rsidRPr="004B5AB3" w:rsidRDefault="00F90D97" w:rsidP="00F90D97">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Р/с № 40702810756000004795</w:t>
            </w:r>
            <w:r w:rsidRPr="004B5AB3">
              <w:rPr>
                <w:rFonts w:ascii="Tahoma" w:eastAsia="Times New Roman" w:hAnsi="Tahoma" w:cs="Tahoma"/>
                <w:spacing w:val="-3"/>
                <w:szCs w:val="20"/>
              </w:rPr>
              <w:t xml:space="preserve"> в</w:t>
            </w:r>
            <w:r>
              <w:rPr>
                <w:rFonts w:ascii="Tahoma" w:eastAsia="Times New Roman" w:hAnsi="Tahoma" w:cs="Tahoma"/>
                <w:spacing w:val="-3"/>
                <w:szCs w:val="20"/>
              </w:rPr>
              <w:t xml:space="preserve"> Поволжском банке ПАО Сбербанк, г. Самара</w:t>
            </w:r>
          </w:p>
          <w:p w14:paraId="6E0DEEAB" w14:textId="2C511F3A" w:rsidR="00F90D97" w:rsidRPr="00FC259A" w:rsidRDefault="00F90D97" w:rsidP="00F90D97">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30101810200000000607</w:t>
            </w:r>
            <w:r w:rsidRPr="004B5AB3">
              <w:rPr>
                <w:rFonts w:ascii="Tahoma" w:eastAsia="Times New Roman" w:hAnsi="Tahoma" w:cs="Tahoma"/>
                <w:spacing w:val="-3"/>
                <w:szCs w:val="20"/>
              </w:rPr>
              <w:t xml:space="preserve">, БИК </w:t>
            </w:r>
            <w:r>
              <w:rPr>
                <w:rFonts w:ascii="Tahoma" w:eastAsia="Times New Roman" w:hAnsi="Tahoma" w:cs="Tahoma"/>
                <w:spacing w:val="-3"/>
                <w:szCs w:val="20"/>
              </w:rPr>
              <w:t>043601607</w:t>
            </w:r>
          </w:p>
          <w:p w14:paraId="166B69BC" w14:textId="77777777" w:rsidR="00AD09E0" w:rsidRDefault="00AD09E0" w:rsidP="00FC259A">
            <w:pPr>
              <w:widowControl w:val="0"/>
              <w:spacing w:after="0" w:line="240" w:lineRule="auto"/>
              <w:jc w:val="both"/>
              <w:rPr>
                <w:rFonts w:ascii="Tahoma" w:eastAsia="Times New Roman" w:hAnsi="Tahoma" w:cs="Tahoma"/>
                <w:spacing w:val="-3"/>
                <w:szCs w:val="20"/>
              </w:rPr>
            </w:pPr>
          </w:p>
          <w:p w14:paraId="278A199F" w14:textId="51430C86" w:rsidR="00B654DE" w:rsidRPr="00FC259A" w:rsidRDefault="00B654DE" w:rsidP="00FC259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Директор АО «ЭнергосбыТ Плюс»</w:t>
            </w:r>
          </w:p>
        </w:tc>
      </w:tr>
      <w:tr w:rsidR="00AD09E0" w:rsidRPr="00FC259A" w14:paraId="2A67888A" w14:textId="77777777" w:rsidTr="00047441">
        <w:tc>
          <w:tcPr>
            <w:tcW w:w="4448" w:type="dxa"/>
          </w:tcPr>
          <w:p w14:paraId="0EC56E1B" w14:textId="77777777" w:rsidR="00AD09E0" w:rsidRPr="00FC259A" w:rsidRDefault="00AD09E0" w:rsidP="00FC259A">
            <w:pPr>
              <w:widowControl w:val="0"/>
              <w:shd w:val="clear" w:color="auto" w:fill="FFFFFF"/>
              <w:spacing w:after="0" w:line="240" w:lineRule="auto"/>
              <w:ind w:right="-108"/>
              <w:jc w:val="both"/>
              <w:rPr>
                <w:rFonts w:ascii="Tahoma" w:eastAsia="Times New Roman" w:hAnsi="Tahoma" w:cs="Tahoma"/>
                <w:spacing w:val="-3"/>
                <w:szCs w:val="20"/>
                <w:lang w:val="en-US"/>
              </w:rPr>
            </w:pPr>
            <w:permStart w:id="1188312088" w:edGrp="everyone" w:colFirst="0" w:colLast="0"/>
            <w:permStart w:id="439158567" w:edGrp="everyone" w:colFirst="1" w:colLast="1"/>
            <w:permEnd w:id="1895065722"/>
            <w:permEnd w:id="311368201"/>
            <w:r w:rsidRPr="00FC259A">
              <w:rPr>
                <w:rFonts w:ascii="Tahoma" w:eastAsia="Times New Roman" w:hAnsi="Tahoma" w:cs="Tahoma"/>
                <w:spacing w:val="-3"/>
                <w:szCs w:val="20"/>
                <w:lang w:val="en-US"/>
              </w:rPr>
              <w:t xml:space="preserve">______________________/_________________/ </w:t>
            </w:r>
          </w:p>
          <w:p w14:paraId="471DB62F" w14:textId="77777777" w:rsidR="00AD09E0" w:rsidRPr="00FC259A" w:rsidRDefault="00AD09E0" w:rsidP="00FC259A">
            <w:pPr>
              <w:widowControl w:val="0"/>
              <w:spacing w:after="0" w:line="240" w:lineRule="auto"/>
              <w:jc w:val="both"/>
              <w:rPr>
                <w:rFonts w:ascii="Tahoma" w:eastAsia="Times New Roman" w:hAnsi="Tahoma" w:cs="Tahoma"/>
                <w:spacing w:val="-3"/>
                <w:szCs w:val="20"/>
                <w:lang w:val="en-US"/>
              </w:rPr>
            </w:pPr>
            <w:r w:rsidRPr="00FC259A">
              <w:rPr>
                <w:rFonts w:ascii="Tahoma" w:eastAsia="Times New Roman" w:hAnsi="Tahoma" w:cs="Tahoma"/>
                <w:spacing w:val="-3"/>
                <w:szCs w:val="20"/>
              </w:rPr>
              <w:t>м</w:t>
            </w:r>
            <w:r w:rsidRPr="00FC259A">
              <w:rPr>
                <w:rFonts w:ascii="Tahoma" w:eastAsia="Times New Roman" w:hAnsi="Tahoma" w:cs="Tahoma"/>
                <w:spacing w:val="-3"/>
                <w:szCs w:val="20"/>
                <w:lang w:val="en-US"/>
              </w:rPr>
              <w:t>.</w:t>
            </w:r>
            <w:r w:rsidRPr="00FC259A">
              <w:rPr>
                <w:rFonts w:ascii="Tahoma" w:eastAsia="Times New Roman" w:hAnsi="Tahoma" w:cs="Tahoma"/>
                <w:spacing w:val="-3"/>
                <w:szCs w:val="20"/>
              </w:rPr>
              <w:t>п</w:t>
            </w:r>
            <w:r w:rsidRPr="00FC259A">
              <w:rPr>
                <w:rFonts w:ascii="Tahoma" w:eastAsia="Times New Roman" w:hAnsi="Tahoma" w:cs="Tahoma"/>
                <w:spacing w:val="-3"/>
                <w:szCs w:val="20"/>
                <w:lang w:val="en-US"/>
              </w:rPr>
              <w:t>.</w:t>
            </w:r>
          </w:p>
          <w:p w14:paraId="59E301A3" w14:textId="3299147E" w:rsidR="00AD09E0" w:rsidRPr="00FC259A" w:rsidRDefault="00AD09E0" w:rsidP="00A12673">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lang w:val="en-US"/>
              </w:rPr>
              <w:t xml:space="preserve">«____»  ____________________ 20__ </w:t>
            </w:r>
            <w:r w:rsidRPr="00FC259A">
              <w:rPr>
                <w:rFonts w:ascii="Tahoma" w:eastAsia="Times New Roman" w:hAnsi="Tahoma" w:cs="Tahoma"/>
                <w:spacing w:val="-3"/>
                <w:szCs w:val="20"/>
              </w:rPr>
              <w:t>года</w:t>
            </w:r>
          </w:p>
        </w:tc>
        <w:tc>
          <w:tcPr>
            <w:tcW w:w="5299" w:type="dxa"/>
          </w:tcPr>
          <w:p w14:paraId="47D9BAB6" w14:textId="77777777" w:rsidR="00B654DE" w:rsidRDefault="00B654DE" w:rsidP="00FC259A">
            <w:pPr>
              <w:widowControl w:val="0"/>
              <w:shd w:val="clear" w:color="auto" w:fill="FFFFFF"/>
              <w:spacing w:after="0" w:line="240" w:lineRule="auto"/>
              <w:jc w:val="both"/>
              <w:rPr>
                <w:rFonts w:ascii="Tahoma" w:eastAsia="Times New Roman" w:hAnsi="Tahoma" w:cs="Tahoma"/>
                <w:spacing w:val="-3"/>
                <w:szCs w:val="20"/>
              </w:rPr>
            </w:pPr>
          </w:p>
          <w:p w14:paraId="58D1050A" w14:textId="77777777" w:rsidR="00B654DE" w:rsidRDefault="00B654DE" w:rsidP="00FC259A">
            <w:pPr>
              <w:widowControl w:val="0"/>
              <w:shd w:val="clear" w:color="auto" w:fill="FFFFFF"/>
              <w:spacing w:after="0" w:line="240" w:lineRule="auto"/>
              <w:jc w:val="both"/>
              <w:rPr>
                <w:rFonts w:ascii="Tahoma" w:eastAsia="Times New Roman" w:hAnsi="Tahoma" w:cs="Tahoma"/>
                <w:spacing w:val="-3"/>
                <w:szCs w:val="20"/>
              </w:rPr>
            </w:pPr>
          </w:p>
          <w:p w14:paraId="74C2BEE0" w14:textId="02B27952" w:rsidR="00AD09E0" w:rsidRPr="00FC259A" w:rsidRDefault="00AD09E0" w:rsidP="00FC259A">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____________</w:t>
            </w:r>
            <w:r w:rsidR="00B654DE">
              <w:rPr>
                <w:rFonts w:ascii="Tahoma" w:eastAsia="Times New Roman" w:hAnsi="Tahoma" w:cs="Tahoma"/>
                <w:spacing w:val="-3"/>
                <w:szCs w:val="20"/>
              </w:rPr>
              <w:t>________________/Лодянов И.А.</w:t>
            </w:r>
            <w:r w:rsidRPr="00FC259A">
              <w:rPr>
                <w:rFonts w:ascii="Tahoma" w:eastAsia="Times New Roman" w:hAnsi="Tahoma" w:cs="Tahoma"/>
                <w:spacing w:val="-3"/>
                <w:szCs w:val="20"/>
              </w:rPr>
              <w:t>/</w:t>
            </w:r>
          </w:p>
          <w:p w14:paraId="6E219075" w14:textId="77777777" w:rsidR="00AD09E0" w:rsidRPr="00FC259A" w:rsidRDefault="00AD09E0" w:rsidP="00FC259A">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м.п.</w:t>
            </w:r>
          </w:p>
          <w:p w14:paraId="18AFC6BA" w14:textId="35B3E517" w:rsidR="00AD09E0" w:rsidRPr="00FC259A" w:rsidRDefault="00AD09E0" w:rsidP="00A12673">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  _________________ 20__ года</w:t>
            </w:r>
          </w:p>
        </w:tc>
      </w:tr>
      <w:permEnd w:id="1188312088"/>
      <w:permEnd w:id="439158567"/>
    </w:tbl>
    <w:p w14:paraId="60EDEE19" w14:textId="1B98A4C4" w:rsidR="00244392" w:rsidRPr="00FC259A" w:rsidRDefault="00244392" w:rsidP="00FC259A">
      <w:pPr>
        <w:spacing w:after="0" w:line="240" w:lineRule="auto"/>
        <w:contextualSpacing/>
        <w:rPr>
          <w:rFonts w:ascii="Tahoma" w:hAnsi="Tahoma" w:cs="Tahoma"/>
          <w:szCs w:val="20"/>
        </w:rPr>
      </w:pPr>
    </w:p>
    <w:p w14:paraId="0302CC49" w14:textId="1D63C77E" w:rsidR="005F7CBB" w:rsidRPr="00FC259A" w:rsidRDefault="005F7CBB" w:rsidP="00FC259A">
      <w:pPr>
        <w:spacing w:after="0" w:line="240" w:lineRule="auto"/>
        <w:contextualSpacing/>
        <w:rPr>
          <w:rFonts w:ascii="Tahoma" w:hAnsi="Tahoma" w:cs="Tahoma"/>
          <w:szCs w:val="20"/>
        </w:rPr>
      </w:pPr>
    </w:p>
    <w:p w14:paraId="17E8DE62" w14:textId="2664CEB6" w:rsidR="005F7CBB" w:rsidRDefault="005F7CBB" w:rsidP="005347A6">
      <w:pPr>
        <w:spacing w:after="0" w:line="240" w:lineRule="auto"/>
        <w:contextualSpacing/>
        <w:rPr>
          <w:rFonts w:ascii="Tahoma" w:hAnsi="Tahoma" w:cs="Tahoma"/>
          <w:szCs w:val="20"/>
        </w:rPr>
      </w:pPr>
    </w:p>
    <w:p w14:paraId="045ADFC8" w14:textId="2D47AFF5" w:rsidR="00D16B00" w:rsidRDefault="00D16B00" w:rsidP="005347A6">
      <w:pPr>
        <w:spacing w:after="0" w:line="240" w:lineRule="auto"/>
        <w:contextualSpacing/>
        <w:rPr>
          <w:rFonts w:ascii="Tahoma" w:hAnsi="Tahoma" w:cs="Tahoma"/>
          <w:szCs w:val="20"/>
        </w:rPr>
      </w:pPr>
    </w:p>
    <w:p w14:paraId="32361B9A" w14:textId="60CDB55D" w:rsidR="00D16B00" w:rsidRDefault="00D16B00" w:rsidP="005347A6">
      <w:pPr>
        <w:spacing w:after="0" w:line="240" w:lineRule="auto"/>
        <w:contextualSpacing/>
        <w:rPr>
          <w:rFonts w:ascii="Tahoma" w:hAnsi="Tahoma" w:cs="Tahoma"/>
          <w:szCs w:val="20"/>
        </w:rPr>
      </w:pPr>
    </w:p>
    <w:p w14:paraId="4EB3A97E" w14:textId="5D7A3883" w:rsidR="00D16B00" w:rsidRDefault="00D16B00" w:rsidP="005347A6">
      <w:pPr>
        <w:spacing w:after="0" w:line="240" w:lineRule="auto"/>
        <w:contextualSpacing/>
        <w:rPr>
          <w:rFonts w:ascii="Tahoma" w:hAnsi="Tahoma" w:cs="Tahoma"/>
          <w:szCs w:val="20"/>
        </w:rPr>
      </w:pPr>
    </w:p>
    <w:p w14:paraId="34D6EF74" w14:textId="34AD0444" w:rsidR="00D16B00" w:rsidRDefault="00D16B00" w:rsidP="005347A6">
      <w:pPr>
        <w:spacing w:after="0" w:line="240" w:lineRule="auto"/>
        <w:contextualSpacing/>
        <w:rPr>
          <w:rFonts w:ascii="Tahoma" w:hAnsi="Tahoma" w:cs="Tahoma"/>
          <w:szCs w:val="20"/>
        </w:rPr>
      </w:pPr>
    </w:p>
    <w:p w14:paraId="6C897759" w14:textId="70B47895" w:rsidR="00D16B00" w:rsidRDefault="00D16B00" w:rsidP="005347A6">
      <w:pPr>
        <w:spacing w:after="0" w:line="240" w:lineRule="auto"/>
        <w:contextualSpacing/>
        <w:rPr>
          <w:rFonts w:ascii="Tahoma" w:hAnsi="Tahoma" w:cs="Tahoma"/>
          <w:szCs w:val="20"/>
        </w:rPr>
      </w:pPr>
    </w:p>
    <w:p w14:paraId="5682D1A8" w14:textId="73B1F8AA" w:rsidR="00D16B00" w:rsidRDefault="00D16B00" w:rsidP="005347A6">
      <w:pPr>
        <w:spacing w:after="0" w:line="240" w:lineRule="auto"/>
        <w:contextualSpacing/>
        <w:rPr>
          <w:rFonts w:ascii="Tahoma" w:hAnsi="Tahoma" w:cs="Tahoma"/>
          <w:szCs w:val="20"/>
        </w:rPr>
      </w:pPr>
    </w:p>
    <w:p w14:paraId="0D9D7B69" w14:textId="6D94231D" w:rsidR="00D16B00" w:rsidRDefault="00D16B00" w:rsidP="005347A6">
      <w:pPr>
        <w:spacing w:after="0" w:line="240" w:lineRule="auto"/>
        <w:contextualSpacing/>
        <w:rPr>
          <w:rFonts w:ascii="Tahoma" w:hAnsi="Tahoma" w:cs="Tahoma"/>
          <w:szCs w:val="20"/>
        </w:rPr>
      </w:pPr>
    </w:p>
    <w:p w14:paraId="671403AC" w14:textId="05DDCC4F" w:rsidR="00D16B00" w:rsidRDefault="00D16B00" w:rsidP="005347A6">
      <w:pPr>
        <w:spacing w:after="0" w:line="240" w:lineRule="auto"/>
        <w:contextualSpacing/>
        <w:rPr>
          <w:rFonts w:ascii="Tahoma" w:hAnsi="Tahoma" w:cs="Tahoma"/>
          <w:szCs w:val="20"/>
        </w:rPr>
      </w:pPr>
    </w:p>
    <w:p w14:paraId="28F3989D" w14:textId="2432956E" w:rsidR="00D16B00" w:rsidRDefault="00D16B00" w:rsidP="005347A6">
      <w:pPr>
        <w:spacing w:after="0" w:line="240" w:lineRule="auto"/>
        <w:contextualSpacing/>
        <w:rPr>
          <w:rFonts w:ascii="Tahoma" w:hAnsi="Tahoma" w:cs="Tahoma"/>
          <w:szCs w:val="20"/>
        </w:rPr>
      </w:pPr>
    </w:p>
    <w:p w14:paraId="6E30AC23" w14:textId="5C48B2E6" w:rsidR="008536D1" w:rsidRDefault="008536D1" w:rsidP="00133C8C">
      <w:pPr>
        <w:spacing w:after="0" w:line="240" w:lineRule="auto"/>
        <w:contextualSpacing/>
        <w:jc w:val="center"/>
        <w:rPr>
          <w:rFonts w:ascii="Tahoma" w:hAnsi="Tahoma" w:cs="Tahoma"/>
          <w:b/>
          <w:szCs w:val="20"/>
        </w:rPr>
      </w:pPr>
    </w:p>
    <w:p w14:paraId="6C0408E1" w14:textId="40A86F5B" w:rsidR="008536D1" w:rsidRDefault="008536D1" w:rsidP="00133C8C">
      <w:pPr>
        <w:spacing w:after="0" w:line="240" w:lineRule="auto"/>
        <w:contextualSpacing/>
        <w:jc w:val="center"/>
        <w:rPr>
          <w:rFonts w:ascii="Tahoma" w:hAnsi="Tahoma" w:cs="Tahoma"/>
          <w:b/>
          <w:szCs w:val="20"/>
        </w:rPr>
      </w:pPr>
    </w:p>
    <w:p w14:paraId="18C4C5B6" w14:textId="6159F1D1" w:rsidR="00FA08C5" w:rsidRDefault="00FA08C5" w:rsidP="00133C8C">
      <w:pPr>
        <w:spacing w:after="0" w:line="240" w:lineRule="auto"/>
        <w:contextualSpacing/>
        <w:jc w:val="center"/>
        <w:rPr>
          <w:rFonts w:ascii="Tahoma" w:hAnsi="Tahoma" w:cs="Tahoma"/>
          <w:b/>
          <w:szCs w:val="20"/>
        </w:rPr>
      </w:pPr>
    </w:p>
    <w:p w14:paraId="529EB9F6" w14:textId="48B69EFB" w:rsidR="00FA08C5" w:rsidRDefault="00FA08C5" w:rsidP="00133C8C">
      <w:pPr>
        <w:spacing w:after="0" w:line="240" w:lineRule="auto"/>
        <w:contextualSpacing/>
        <w:jc w:val="center"/>
        <w:rPr>
          <w:rFonts w:ascii="Tahoma" w:hAnsi="Tahoma" w:cs="Tahoma"/>
          <w:b/>
          <w:szCs w:val="20"/>
        </w:rPr>
      </w:pPr>
    </w:p>
    <w:p w14:paraId="20FDDCE0" w14:textId="4E74A5C5" w:rsidR="00FA08C5" w:rsidRDefault="00FA08C5" w:rsidP="00133C8C">
      <w:pPr>
        <w:spacing w:after="0" w:line="240" w:lineRule="auto"/>
        <w:contextualSpacing/>
        <w:jc w:val="center"/>
        <w:rPr>
          <w:rFonts w:ascii="Tahoma" w:hAnsi="Tahoma" w:cs="Tahoma"/>
          <w:b/>
          <w:szCs w:val="20"/>
        </w:rPr>
      </w:pPr>
    </w:p>
    <w:p w14:paraId="6C084397" w14:textId="3C2B31CF" w:rsidR="00FA08C5" w:rsidRDefault="00FA08C5" w:rsidP="00133C8C">
      <w:pPr>
        <w:spacing w:after="0" w:line="240" w:lineRule="auto"/>
        <w:contextualSpacing/>
        <w:jc w:val="center"/>
        <w:rPr>
          <w:rFonts w:ascii="Tahoma" w:hAnsi="Tahoma" w:cs="Tahoma"/>
          <w:b/>
          <w:szCs w:val="20"/>
        </w:rPr>
      </w:pPr>
    </w:p>
    <w:p w14:paraId="6022B447" w14:textId="7E2593EF" w:rsidR="00FA08C5" w:rsidRDefault="00FA08C5" w:rsidP="00133C8C">
      <w:pPr>
        <w:spacing w:after="0" w:line="240" w:lineRule="auto"/>
        <w:contextualSpacing/>
        <w:jc w:val="center"/>
        <w:rPr>
          <w:rFonts w:ascii="Tahoma" w:hAnsi="Tahoma" w:cs="Tahoma"/>
          <w:b/>
          <w:szCs w:val="20"/>
        </w:rPr>
      </w:pPr>
    </w:p>
    <w:p w14:paraId="02A92766" w14:textId="7598F847" w:rsidR="00FA08C5" w:rsidRDefault="00FA08C5" w:rsidP="00133C8C">
      <w:pPr>
        <w:spacing w:after="0" w:line="240" w:lineRule="auto"/>
        <w:contextualSpacing/>
        <w:jc w:val="center"/>
        <w:rPr>
          <w:rFonts w:ascii="Tahoma" w:hAnsi="Tahoma" w:cs="Tahoma"/>
          <w:b/>
          <w:szCs w:val="20"/>
        </w:rPr>
      </w:pPr>
    </w:p>
    <w:p w14:paraId="0879BE9F" w14:textId="2DBD38FA" w:rsidR="00FA08C5" w:rsidRDefault="00FA08C5" w:rsidP="00133C8C">
      <w:pPr>
        <w:spacing w:after="0" w:line="240" w:lineRule="auto"/>
        <w:contextualSpacing/>
        <w:jc w:val="center"/>
        <w:rPr>
          <w:rFonts w:ascii="Tahoma" w:hAnsi="Tahoma" w:cs="Tahoma"/>
          <w:b/>
          <w:szCs w:val="20"/>
        </w:rPr>
      </w:pPr>
    </w:p>
    <w:p w14:paraId="4F3F9660" w14:textId="2C238EE0" w:rsidR="00FA08C5" w:rsidRDefault="00FA08C5" w:rsidP="00133C8C">
      <w:pPr>
        <w:spacing w:after="0" w:line="240" w:lineRule="auto"/>
        <w:contextualSpacing/>
        <w:jc w:val="center"/>
        <w:rPr>
          <w:rFonts w:ascii="Tahoma" w:hAnsi="Tahoma" w:cs="Tahoma"/>
          <w:b/>
          <w:szCs w:val="20"/>
        </w:rPr>
      </w:pPr>
    </w:p>
    <w:p w14:paraId="6B2CE3B1" w14:textId="66ABB42F" w:rsidR="00FA08C5" w:rsidRDefault="00FA08C5" w:rsidP="00133C8C">
      <w:pPr>
        <w:spacing w:after="0" w:line="240" w:lineRule="auto"/>
        <w:contextualSpacing/>
        <w:jc w:val="center"/>
        <w:rPr>
          <w:rFonts w:ascii="Tahoma" w:hAnsi="Tahoma" w:cs="Tahoma"/>
          <w:b/>
          <w:szCs w:val="20"/>
        </w:rPr>
      </w:pPr>
    </w:p>
    <w:p w14:paraId="642C6310" w14:textId="7103D6DB" w:rsidR="00FA08C5" w:rsidRDefault="00FA08C5" w:rsidP="00133C8C">
      <w:pPr>
        <w:spacing w:after="0" w:line="240" w:lineRule="auto"/>
        <w:contextualSpacing/>
        <w:jc w:val="center"/>
        <w:rPr>
          <w:rFonts w:ascii="Tahoma" w:hAnsi="Tahoma" w:cs="Tahoma"/>
          <w:b/>
          <w:szCs w:val="20"/>
        </w:rPr>
      </w:pPr>
    </w:p>
    <w:p w14:paraId="3B567E9B" w14:textId="50A1A04C" w:rsidR="00FA08C5" w:rsidRDefault="00FA08C5" w:rsidP="00133C8C">
      <w:pPr>
        <w:spacing w:after="0" w:line="240" w:lineRule="auto"/>
        <w:contextualSpacing/>
        <w:jc w:val="center"/>
        <w:rPr>
          <w:rFonts w:ascii="Tahoma" w:hAnsi="Tahoma" w:cs="Tahoma"/>
          <w:b/>
          <w:szCs w:val="20"/>
        </w:rPr>
      </w:pPr>
    </w:p>
    <w:p w14:paraId="638F59ED" w14:textId="1F289575" w:rsidR="00FA08C5" w:rsidRDefault="00FA08C5" w:rsidP="00133C8C">
      <w:pPr>
        <w:spacing w:after="0" w:line="240" w:lineRule="auto"/>
        <w:contextualSpacing/>
        <w:jc w:val="center"/>
        <w:rPr>
          <w:rFonts w:ascii="Tahoma" w:hAnsi="Tahoma" w:cs="Tahoma"/>
          <w:b/>
          <w:szCs w:val="20"/>
        </w:rPr>
      </w:pPr>
    </w:p>
    <w:p w14:paraId="72FA6153" w14:textId="14A50B82" w:rsidR="00FA08C5" w:rsidRDefault="00FA08C5" w:rsidP="00133C8C">
      <w:pPr>
        <w:spacing w:after="0" w:line="240" w:lineRule="auto"/>
        <w:contextualSpacing/>
        <w:jc w:val="center"/>
        <w:rPr>
          <w:rFonts w:ascii="Tahoma" w:hAnsi="Tahoma" w:cs="Tahoma"/>
          <w:b/>
          <w:szCs w:val="20"/>
        </w:rPr>
      </w:pPr>
    </w:p>
    <w:p w14:paraId="1AB739EB" w14:textId="7F90C1F5" w:rsidR="00FA08C5" w:rsidRDefault="00FA08C5" w:rsidP="00133C8C">
      <w:pPr>
        <w:spacing w:after="0" w:line="240" w:lineRule="auto"/>
        <w:contextualSpacing/>
        <w:jc w:val="center"/>
        <w:rPr>
          <w:rFonts w:ascii="Tahoma" w:hAnsi="Tahoma" w:cs="Tahoma"/>
          <w:b/>
          <w:szCs w:val="20"/>
        </w:rPr>
      </w:pPr>
    </w:p>
    <w:p w14:paraId="6F6DD9D3" w14:textId="3F6699D7" w:rsidR="00FA08C5" w:rsidRDefault="00FA08C5" w:rsidP="00133C8C">
      <w:pPr>
        <w:spacing w:after="0" w:line="240" w:lineRule="auto"/>
        <w:contextualSpacing/>
        <w:jc w:val="center"/>
        <w:rPr>
          <w:rFonts w:ascii="Tahoma" w:hAnsi="Tahoma" w:cs="Tahoma"/>
          <w:b/>
          <w:szCs w:val="20"/>
        </w:rPr>
      </w:pPr>
    </w:p>
    <w:p w14:paraId="5E28909D" w14:textId="14107420" w:rsidR="00FA08C5" w:rsidRDefault="00FA08C5" w:rsidP="00133C8C">
      <w:pPr>
        <w:spacing w:after="0" w:line="240" w:lineRule="auto"/>
        <w:contextualSpacing/>
        <w:jc w:val="center"/>
        <w:rPr>
          <w:rFonts w:ascii="Tahoma" w:hAnsi="Tahoma" w:cs="Tahoma"/>
          <w:b/>
          <w:szCs w:val="20"/>
        </w:rPr>
      </w:pPr>
    </w:p>
    <w:p w14:paraId="5643A8A5" w14:textId="701D8390" w:rsidR="00FA08C5" w:rsidRDefault="00FA08C5" w:rsidP="00133C8C">
      <w:pPr>
        <w:spacing w:after="0" w:line="240" w:lineRule="auto"/>
        <w:contextualSpacing/>
        <w:jc w:val="center"/>
        <w:rPr>
          <w:rFonts w:ascii="Tahoma" w:hAnsi="Tahoma" w:cs="Tahoma"/>
          <w:b/>
          <w:szCs w:val="20"/>
        </w:rPr>
      </w:pPr>
    </w:p>
    <w:p w14:paraId="374D14AA" w14:textId="292E81ED" w:rsidR="00FA08C5" w:rsidRDefault="00FA08C5" w:rsidP="00133C8C">
      <w:pPr>
        <w:spacing w:after="0" w:line="240" w:lineRule="auto"/>
        <w:contextualSpacing/>
        <w:jc w:val="center"/>
        <w:rPr>
          <w:rFonts w:ascii="Tahoma" w:hAnsi="Tahoma" w:cs="Tahoma"/>
          <w:b/>
          <w:szCs w:val="20"/>
        </w:rPr>
      </w:pPr>
    </w:p>
    <w:p w14:paraId="783B238E" w14:textId="46F3013A" w:rsidR="00FA08C5" w:rsidRDefault="00FA08C5" w:rsidP="00133C8C">
      <w:pPr>
        <w:spacing w:after="0" w:line="240" w:lineRule="auto"/>
        <w:contextualSpacing/>
        <w:jc w:val="center"/>
        <w:rPr>
          <w:rFonts w:ascii="Tahoma" w:hAnsi="Tahoma" w:cs="Tahoma"/>
          <w:b/>
          <w:szCs w:val="20"/>
        </w:rPr>
      </w:pPr>
    </w:p>
    <w:p w14:paraId="7382E4FC" w14:textId="0A7B0F37" w:rsidR="00FA08C5" w:rsidRDefault="00FA08C5" w:rsidP="00133C8C">
      <w:pPr>
        <w:spacing w:after="0" w:line="240" w:lineRule="auto"/>
        <w:contextualSpacing/>
        <w:jc w:val="center"/>
        <w:rPr>
          <w:rFonts w:ascii="Tahoma" w:hAnsi="Tahoma" w:cs="Tahoma"/>
          <w:b/>
          <w:szCs w:val="20"/>
        </w:rPr>
      </w:pPr>
    </w:p>
    <w:p w14:paraId="2E03576C" w14:textId="037DFEDC" w:rsidR="00FA08C5" w:rsidRDefault="00FA08C5" w:rsidP="00133C8C">
      <w:pPr>
        <w:spacing w:after="0" w:line="240" w:lineRule="auto"/>
        <w:contextualSpacing/>
        <w:jc w:val="center"/>
        <w:rPr>
          <w:rFonts w:ascii="Tahoma" w:hAnsi="Tahoma" w:cs="Tahoma"/>
          <w:b/>
          <w:szCs w:val="20"/>
        </w:rPr>
      </w:pPr>
    </w:p>
    <w:p w14:paraId="13A6E736" w14:textId="74FA86BE" w:rsidR="00FA08C5" w:rsidRDefault="00FA08C5" w:rsidP="00133C8C">
      <w:pPr>
        <w:spacing w:after="0" w:line="240" w:lineRule="auto"/>
        <w:contextualSpacing/>
        <w:jc w:val="center"/>
        <w:rPr>
          <w:rFonts w:ascii="Tahoma" w:hAnsi="Tahoma" w:cs="Tahoma"/>
          <w:b/>
          <w:szCs w:val="20"/>
        </w:rPr>
      </w:pPr>
    </w:p>
    <w:p w14:paraId="4A101FA8" w14:textId="77777777" w:rsidR="00FA08C5" w:rsidRDefault="00FA08C5" w:rsidP="00133C8C">
      <w:pPr>
        <w:spacing w:after="0" w:line="240" w:lineRule="auto"/>
        <w:contextualSpacing/>
        <w:jc w:val="center"/>
        <w:rPr>
          <w:rFonts w:ascii="Tahoma" w:hAnsi="Tahoma" w:cs="Tahoma"/>
          <w:b/>
          <w:szCs w:val="20"/>
        </w:rPr>
      </w:pPr>
    </w:p>
    <w:p w14:paraId="1F17CD62" w14:textId="6F2EE7C3" w:rsidR="00A86669" w:rsidRDefault="00A86669" w:rsidP="00133C8C">
      <w:pPr>
        <w:spacing w:after="0" w:line="240" w:lineRule="auto"/>
        <w:contextualSpacing/>
        <w:jc w:val="center"/>
        <w:rPr>
          <w:rFonts w:ascii="Tahoma" w:hAnsi="Tahoma" w:cs="Tahoma"/>
          <w:b/>
          <w:szCs w:val="20"/>
        </w:rPr>
      </w:pPr>
    </w:p>
    <w:p w14:paraId="3AAFB0FC" w14:textId="77777777" w:rsidR="00A86669" w:rsidRDefault="00A86669" w:rsidP="00A86669">
      <w:pPr>
        <w:spacing w:after="0" w:line="240" w:lineRule="auto"/>
        <w:jc w:val="right"/>
        <w:rPr>
          <w:rFonts w:ascii="Tahoma" w:eastAsia="Times New Roman" w:hAnsi="Tahoma" w:cs="Tahoma"/>
          <w:i/>
          <w:szCs w:val="20"/>
        </w:rPr>
      </w:pPr>
      <w:permStart w:id="880221476" w:edGrp="everyone"/>
      <w:r w:rsidRPr="00A86669">
        <w:rPr>
          <w:rFonts w:ascii="Tahoma" w:eastAsia="Times New Roman" w:hAnsi="Tahoma" w:cs="Tahoma"/>
          <w:i/>
          <w:szCs w:val="20"/>
        </w:rPr>
        <w:t>Приложение №</w:t>
      </w:r>
      <w:r>
        <w:rPr>
          <w:rFonts w:ascii="Tahoma" w:eastAsia="Times New Roman" w:hAnsi="Tahoma" w:cs="Tahoma"/>
          <w:i/>
          <w:szCs w:val="20"/>
        </w:rPr>
        <w:t xml:space="preserve">1 </w:t>
      </w:r>
    </w:p>
    <w:p w14:paraId="7903A4AA" w14:textId="535AE1BF" w:rsidR="00A86669" w:rsidRPr="00A86669" w:rsidRDefault="00A86669" w:rsidP="00A86669">
      <w:pPr>
        <w:spacing w:after="0" w:line="240" w:lineRule="auto"/>
        <w:jc w:val="right"/>
        <w:rPr>
          <w:rFonts w:ascii="Tahoma" w:eastAsia="Times New Roman" w:hAnsi="Tahoma" w:cs="Tahoma"/>
          <w:i/>
          <w:szCs w:val="20"/>
        </w:rPr>
      </w:pPr>
      <w:r>
        <w:rPr>
          <w:rFonts w:ascii="Tahoma" w:eastAsia="Times New Roman" w:hAnsi="Tahoma" w:cs="Tahoma"/>
          <w:i/>
          <w:szCs w:val="20"/>
        </w:rPr>
        <w:t>к Договору №____</w:t>
      </w:r>
    </w:p>
    <w:permEnd w:id="880221476"/>
    <w:p w14:paraId="1BD0F802" w14:textId="77777777" w:rsidR="00A86669" w:rsidRDefault="00A86669" w:rsidP="00A86669">
      <w:pPr>
        <w:widowControl w:val="0"/>
        <w:autoSpaceDE w:val="0"/>
        <w:autoSpaceDN w:val="0"/>
        <w:adjustRightInd w:val="0"/>
        <w:spacing w:after="0" w:line="240" w:lineRule="auto"/>
        <w:contextualSpacing/>
        <w:rPr>
          <w:rFonts w:ascii="Tahoma" w:hAnsi="Tahoma" w:cs="Tahoma"/>
          <w:b/>
          <w:bCs/>
          <w:szCs w:val="20"/>
        </w:rPr>
      </w:pPr>
    </w:p>
    <w:p w14:paraId="3AC72E15" w14:textId="77777777" w:rsidR="00A86669" w:rsidRDefault="00A86669" w:rsidP="00A86669">
      <w:pPr>
        <w:widowControl w:val="0"/>
        <w:autoSpaceDE w:val="0"/>
        <w:autoSpaceDN w:val="0"/>
        <w:adjustRightInd w:val="0"/>
        <w:spacing w:after="0" w:line="240" w:lineRule="auto"/>
        <w:contextualSpacing/>
        <w:jc w:val="center"/>
        <w:rPr>
          <w:rFonts w:ascii="Tahoma" w:hAnsi="Tahoma" w:cs="Tahoma"/>
          <w:b/>
          <w:bCs/>
          <w:szCs w:val="20"/>
        </w:rPr>
      </w:pPr>
    </w:p>
    <w:p w14:paraId="757E28C2" w14:textId="77777777" w:rsidR="00A86669" w:rsidRDefault="00A86669" w:rsidP="00133C8C">
      <w:pPr>
        <w:spacing w:after="0" w:line="240" w:lineRule="auto"/>
        <w:contextualSpacing/>
        <w:jc w:val="center"/>
        <w:rPr>
          <w:rFonts w:ascii="Tahoma" w:hAnsi="Tahoma" w:cs="Tahoma"/>
          <w:b/>
          <w:szCs w:val="20"/>
        </w:rPr>
      </w:pPr>
    </w:p>
    <w:p w14:paraId="578E0027" w14:textId="7D0E2C7D" w:rsidR="005F7CBB" w:rsidRPr="00133C8C" w:rsidRDefault="005F7CBB" w:rsidP="00133C8C">
      <w:pPr>
        <w:spacing w:after="0" w:line="240" w:lineRule="auto"/>
        <w:contextualSpacing/>
        <w:jc w:val="center"/>
        <w:rPr>
          <w:rFonts w:ascii="Tahoma" w:hAnsi="Tahoma" w:cs="Tahoma"/>
          <w:b/>
          <w:szCs w:val="20"/>
        </w:rPr>
      </w:pPr>
      <w:r w:rsidRPr="00133C8C">
        <w:rPr>
          <w:rFonts w:ascii="Tahoma" w:hAnsi="Tahoma" w:cs="Tahoma"/>
          <w:b/>
          <w:szCs w:val="20"/>
        </w:rPr>
        <w:t>ТЕРМИНЫ И ОПРЕДЕЛЕНИЯ</w:t>
      </w:r>
    </w:p>
    <w:p w14:paraId="4E7C48F9" w14:textId="11084DF4" w:rsidR="005F7CBB" w:rsidRPr="00133C8C" w:rsidRDefault="005F7CBB" w:rsidP="00133C8C">
      <w:pPr>
        <w:spacing w:after="0" w:line="240" w:lineRule="auto"/>
        <w:contextualSpacing/>
        <w:rPr>
          <w:rFonts w:ascii="Tahoma" w:hAnsi="Tahoma" w:cs="Tahoma"/>
          <w:szCs w:val="20"/>
        </w:rPr>
      </w:pPr>
      <w:permStart w:id="179331218" w:edGrp="everyone"/>
    </w:p>
    <w:p w14:paraId="52B5EB5C" w14:textId="77777777" w:rsidR="005F7CBB" w:rsidRPr="00133C8C" w:rsidRDefault="005F7CBB" w:rsidP="00133C8C">
      <w:pPr>
        <w:spacing w:line="240" w:lineRule="auto"/>
        <w:jc w:val="both"/>
        <w:rPr>
          <w:rFonts w:ascii="Tahoma" w:hAnsi="Tahoma" w:cs="Tahoma"/>
          <w:b/>
          <w:bCs/>
          <w:color w:val="000000"/>
          <w:szCs w:val="20"/>
        </w:rPr>
      </w:pPr>
      <w:r w:rsidRPr="00133C8C">
        <w:rPr>
          <w:rFonts w:ascii="Tahoma" w:hAnsi="Tahoma" w:cs="Tahoma"/>
          <w:b/>
          <w:bCs/>
        </w:rPr>
        <w:t>Частное охранное предприятие/организация (ЧОП/ЧОО)</w:t>
      </w:r>
      <w:r w:rsidRPr="00133C8C">
        <w:rPr>
          <w:rFonts w:ascii="Tahoma" w:hAnsi="Tahoma" w:cs="Tahoma"/>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14:paraId="281314C5" w14:textId="77777777" w:rsidR="005F7CBB" w:rsidRPr="00133C8C" w:rsidRDefault="005F7CBB" w:rsidP="00133C8C">
      <w:pPr>
        <w:spacing w:line="240" w:lineRule="auto"/>
        <w:rPr>
          <w:rFonts w:ascii="Tahoma" w:hAnsi="Tahoma" w:cs="Tahoma"/>
          <w:b/>
        </w:rPr>
      </w:pPr>
      <w:r w:rsidRPr="00133C8C">
        <w:rPr>
          <w:rFonts w:ascii="Tahoma" w:hAnsi="Tahoma" w:cs="Tahoma"/>
          <w:b/>
          <w:bCs/>
          <w:color w:val="000000"/>
          <w:szCs w:val="20"/>
        </w:rPr>
        <w:t>Ведомственная</w:t>
      </w:r>
      <w:r w:rsidRPr="00133C8C">
        <w:rPr>
          <w:rFonts w:ascii="Tahoma" w:hAnsi="Tahoma" w:cs="Tahoma"/>
          <w:b/>
          <w:bCs/>
          <w:color w:val="000000"/>
        </w:rPr>
        <w:t xml:space="preserve"> </w:t>
      </w:r>
      <w:r w:rsidRPr="00133C8C">
        <w:rPr>
          <w:rFonts w:ascii="Tahoma" w:hAnsi="Tahoma" w:cs="Tahoma"/>
          <w:b/>
          <w:bCs/>
          <w:color w:val="000000"/>
          <w:szCs w:val="20"/>
        </w:rPr>
        <w:t>охрана</w:t>
      </w:r>
      <w:r w:rsidRPr="00133C8C">
        <w:rPr>
          <w:rFonts w:ascii="Tahoma" w:hAnsi="Tahoma" w:cs="Tahoma"/>
          <w:color w:val="000000"/>
        </w:rPr>
        <w:t xml:space="preserve"> — </w:t>
      </w:r>
      <w:r w:rsidRPr="00133C8C">
        <w:rPr>
          <w:rFonts w:ascii="Tahoma" w:hAnsi="Tahoma" w:cs="Tahoma"/>
          <w:color w:val="000000"/>
          <w:szCs w:val="20"/>
        </w:rPr>
        <w:t>в</w:t>
      </w:r>
      <w:r w:rsidRPr="00133C8C">
        <w:rPr>
          <w:rFonts w:ascii="Tahoma" w:hAnsi="Tahoma" w:cs="Tahoma"/>
          <w:color w:val="000000"/>
        </w:rPr>
        <w:t xml:space="preserve"> </w:t>
      </w:r>
      <w:r w:rsidRPr="00133C8C">
        <w:rPr>
          <w:rFonts w:ascii="Tahoma" w:hAnsi="Tahoma" w:cs="Tahoma"/>
          <w:color w:val="000000"/>
          <w:szCs w:val="20"/>
        </w:rPr>
        <w:t>РФ</w:t>
      </w:r>
      <w:r w:rsidRPr="00133C8C">
        <w:rPr>
          <w:rFonts w:ascii="Tahoma" w:hAnsi="Tahoma" w:cs="Tahoma"/>
          <w:color w:val="000000"/>
        </w:rPr>
        <w:t xml:space="preserve"> </w:t>
      </w:r>
      <w:r w:rsidRPr="00133C8C">
        <w:rPr>
          <w:rFonts w:ascii="Tahoma" w:hAnsi="Tahoma" w:cs="Tahoma"/>
          <w:color w:val="000000"/>
          <w:szCs w:val="20"/>
        </w:rPr>
        <w:t>это</w:t>
      </w:r>
      <w:r w:rsidRPr="00133C8C">
        <w:rPr>
          <w:rFonts w:ascii="Tahoma" w:hAnsi="Tahoma" w:cs="Tahoma"/>
          <w:color w:val="000000"/>
        </w:rPr>
        <w:t xml:space="preserve"> </w:t>
      </w:r>
      <w:r w:rsidRPr="00133C8C">
        <w:rPr>
          <w:rFonts w:ascii="Tahoma" w:hAnsi="Tahoma" w:cs="Tahoma"/>
          <w:color w:val="000000"/>
          <w:szCs w:val="20"/>
        </w:rPr>
        <w:t>совокупность</w:t>
      </w:r>
      <w:r w:rsidRPr="00133C8C">
        <w:rPr>
          <w:rFonts w:ascii="Tahoma" w:hAnsi="Tahoma" w:cs="Tahoma"/>
          <w:color w:val="000000"/>
        </w:rPr>
        <w:t xml:space="preserve"> </w:t>
      </w:r>
      <w:r w:rsidRPr="00133C8C">
        <w:rPr>
          <w:rFonts w:ascii="Tahoma" w:hAnsi="Tahoma" w:cs="Tahoma"/>
          <w:color w:val="000000"/>
          <w:szCs w:val="20"/>
        </w:rPr>
        <w:t>органов</w:t>
      </w:r>
      <w:r w:rsidRPr="00133C8C">
        <w:rPr>
          <w:rFonts w:ascii="Tahoma" w:hAnsi="Tahoma" w:cs="Tahoma"/>
          <w:color w:val="000000"/>
        </w:rPr>
        <w:t xml:space="preserve"> </w:t>
      </w:r>
      <w:r w:rsidRPr="00133C8C">
        <w:rPr>
          <w:rFonts w:ascii="Tahoma" w:hAnsi="Tahoma" w:cs="Tahoma"/>
          <w:color w:val="000000"/>
          <w:szCs w:val="20"/>
        </w:rPr>
        <w:t>управления</w:t>
      </w:r>
      <w:r w:rsidRPr="00133C8C">
        <w:rPr>
          <w:rFonts w:ascii="Tahoma" w:hAnsi="Tahoma" w:cs="Tahoma"/>
          <w:color w:val="000000"/>
        </w:rPr>
        <w:t xml:space="preserve">, </w:t>
      </w:r>
      <w:r w:rsidRPr="00133C8C">
        <w:rPr>
          <w:rFonts w:ascii="Tahoma" w:hAnsi="Tahoma" w:cs="Tahoma"/>
          <w:color w:val="000000"/>
          <w:szCs w:val="20"/>
        </w:rPr>
        <w:t>сил</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средств</w:t>
      </w:r>
      <w:r w:rsidRPr="00133C8C">
        <w:rPr>
          <w:rFonts w:ascii="Tahoma" w:hAnsi="Tahoma" w:cs="Tahoma"/>
          <w:color w:val="000000"/>
        </w:rPr>
        <w:t xml:space="preserve">, </w:t>
      </w:r>
      <w:r w:rsidRPr="00133C8C">
        <w:rPr>
          <w:rFonts w:ascii="Tahoma" w:hAnsi="Tahoma" w:cs="Tahoma"/>
          <w:color w:val="000000"/>
          <w:szCs w:val="20"/>
        </w:rPr>
        <w:t>предназначенных</w:t>
      </w:r>
      <w:r w:rsidRPr="00133C8C">
        <w:rPr>
          <w:rFonts w:ascii="Tahoma" w:hAnsi="Tahoma" w:cs="Tahoma"/>
          <w:color w:val="000000"/>
        </w:rPr>
        <w:t xml:space="preserve"> </w:t>
      </w:r>
      <w:r w:rsidRPr="00133C8C">
        <w:rPr>
          <w:rFonts w:ascii="Tahoma" w:hAnsi="Tahoma" w:cs="Tahoma"/>
          <w:color w:val="000000"/>
          <w:szCs w:val="20"/>
        </w:rPr>
        <w:t>для</w:t>
      </w:r>
      <w:r w:rsidRPr="00133C8C">
        <w:rPr>
          <w:rFonts w:ascii="Tahoma" w:hAnsi="Tahoma" w:cs="Tahoma"/>
          <w:color w:val="000000"/>
        </w:rPr>
        <w:t xml:space="preserve"> </w:t>
      </w:r>
      <w:r w:rsidRPr="00133C8C">
        <w:rPr>
          <w:rFonts w:ascii="Tahoma" w:hAnsi="Tahoma" w:cs="Tahoma"/>
          <w:color w:val="000000"/>
          <w:szCs w:val="20"/>
        </w:rPr>
        <w:t>защиты</w:t>
      </w:r>
      <w:r w:rsidRPr="00133C8C">
        <w:rPr>
          <w:rFonts w:ascii="Tahoma" w:hAnsi="Tahoma" w:cs="Tahoma"/>
          <w:color w:val="000000"/>
        </w:rPr>
        <w:t xml:space="preserve"> </w:t>
      </w:r>
      <w:r w:rsidRPr="00133C8C">
        <w:rPr>
          <w:rFonts w:ascii="Tahoma" w:hAnsi="Tahoma" w:cs="Tahoma"/>
          <w:color w:val="000000"/>
          <w:szCs w:val="20"/>
        </w:rPr>
        <w:t>охраняемых</w:t>
      </w:r>
      <w:r w:rsidRPr="00133C8C">
        <w:rPr>
          <w:rFonts w:ascii="Tahoma" w:hAnsi="Tahoma" w:cs="Tahoma"/>
          <w:color w:val="000000"/>
        </w:rPr>
        <w:t xml:space="preserve"> </w:t>
      </w:r>
      <w:r w:rsidRPr="00133C8C">
        <w:rPr>
          <w:rFonts w:ascii="Tahoma" w:hAnsi="Tahoma" w:cs="Tahoma"/>
          <w:color w:val="000000"/>
          <w:szCs w:val="20"/>
        </w:rPr>
        <w:t>объектов</w:t>
      </w:r>
      <w:r w:rsidRPr="00133C8C">
        <w:rPr>
          <w:rFonts w:ascii="Tahoma" w:hAnsi="Tahoma" w:cs="Tahoma"/>
          <w:color w:val="000000"/>
        </w:rPr>
        <w:t xml:space="preserve"> </w:t>
      </w:r>
      <w:r w:rsidRPr="00133C8C">
        <w:rPr>
          <w:rFonts w:ascii="Tahoma" w:hAnsi="Tahoma" w:cs="Tahoma"/>
          <w:color w:val="000000"/>
          <w:szCs w:val="20"/>
        </w:rPr>
        <w:t>от</w:t>
      </w:r>
      <w:r w:rsidRPr="00133C8C">
        <w:rPr>
          <w:rFonts w:ascii="Tahoma" w:hAnsi="Tahoma" w:cs="Tahoma"/>
          <w:color w:val="000000"/>
        </w:rPr>
        <w:t xml:space="preserve"> </w:t>
      </w:r>
      <w:r w:rsidRPr="00133C8C">
        <w:rPr>
          <w:rFonts w:ascii="Tahoma" w:hAnsi="Tahoma" w:cs="Tahoma"/>
          <w:color w:val="000000"/>
          <w:szCs w:val="20"/>
        </w:rPr>
        <w:t>противоправных</w:t>
      </w:r>
      <w:r w:rsidRPr="00133C8C">
        <w:rPr>
          <w:rFonts w:ascii="Tahoma" w:hAnsi="Tahoma" w:cs="Tahoma"/>
          <w:color w:val="000000"/>
        </w:rPr>
        <w:t xml:space="preserve"> </w:t>
      </w:r>
      <w:r w:rsidRPr="00133C8C">
        <w:rPr>
          <w:rFonts w:ascii="Tahoma" w:hAnsi="Tahoma" w:cs="Tahoma"/>
          <w:color w:val="000000"/>
          <w:szCs w:val="20"/>
        </w:rPr>
        <w:t>посягательств</w:t>
      </w:r>
      <w:r w:rsidRPr="00133C8C">
        <w:rPr>
          <w:rFonts w:ascii="Tahoma" w:hAnsi="Tahoma" w:cs="Tahoma"/>
          <w:color w:val="000000"/>
        </w:rPr>
        <w:t xml:space="preserve">, </w:t>
      </w:r>
      <w:r w:rsidRPr="00133C8C">
        <w:rPr>
          <w:rFonts w:ascii="Tahoma" w:hAnsi="Tahoma" w:cs="Tahoma"/>
          <w:color w:val="000000"/>
          <w:szCs w:val="20"/>
        </w:rPr>
        <w:t>создаваемых</w:t>
      </w:r>
      <w:r w:rsidRPr="00133C8C">
        <w:rPr>
          <w:rFonts w:ascii="Tahoma" w:hAnsi="Tahoma" w:cs="Tahoma"/>
          <w:color w:val="000000"/>
        </w:rPr>
        <w:t xml:space="preserve"> </w:t>
      </w:r>
      <w:r w:rsidRPr="00133C8C">
        <w:rPr>
          <w:rFonts w:ascii="Tahoma" w:hAnsi="Tahoma" w:cs="Tahoma"/>
          <w:color w:val="000000"/>
          <w:szCs w:val="20"/>
        </w:rPr>
        <w:t>имеющими</w:t>
      </w:r>
      <w:r w:rsidRPr="00133C8C">
        <w:rPr>
          <w:rFonts w:ascii="Tahoma" w:hAnsi="Tahoma" w:cs="Tahoma"/>
          <w:color w:val="000000"/>
        </w:rPr>
        <w:t xml:space="preserve"> </w:t>
      </w:r>
      <w:r w:rsidRPr="00133C8C">
        <w:rPr>
          <w:rFonts w:ascii="Tahoma" w:hAnsi="Tahoma" w:cs="Tahoma"/>
          <w:color w:val="000000"/>
          <w:szCs w:val="20"/>
        </w:rPr>
        <w:t>право</w:t>
      </w:r>
      <w:r w:rsidRPr="00133C8C">
        <w:rPr>
          <w:rFonts w:ascii="Tahoma" w:hAnsi="Tahoma" w:cs="Tahoma"/>
          <w:color w:val="000000"/>
        </w:rPr>
        <w:t xml:space="preserve"> </w:t>
      </w:r>
      <w:r w:rsidRPr="00133C8C">
        <w:rPr>
          <w:rFonts w:ascii="Tahoma" w:hAnsi="Tahoma" w:cs="Tahoma"/>
          <w:color w:val="000000"/>
          <w:szCs w:val="20"/>
        </w:rPr>
        <w:t>на</w:t>
      </w:r>
      <w:r w:rsidRPr="00133C8C">
        <w:rPr>
          <w:rFonts w:ascii="Tahoma" w:hAnsi="Tahoma" w:cs="Tahoma"/>
          <w:color w:val="000000"/>
        </w:rPr>
        <w:t xml:space="preserve"> </w:t>
      </w:r>
      <w:r w:rsidRPr="00133C8C">
        <w:rPr>
          <w:rFonts w:ascii="Tahoma" w:hAnsi="Tahoma" w:cs="Tahoma"/>
          <w:color w:val="000000"/>
          <w:szCs w:val="20"/>
        </w:rPr>
        <w:t>создание</w:t>
      </w:r>
      <w:r w:rsidRPr="00133C8C">
        <w:rPr>
          <w:rFonts w:ascii="Tahoma" w:hAnsi="Tahoma" w:cs="Tahoma"/>
          <w:color w:val="000000"/>
        </w:rPr>
        <w:t xml:space="preserve"> </w:t>
      </w:r>
      <w:r w:rsidRPr="00133C8C">
        <w:rPr>
          <w:rFonts w:ascii="Tahoma" w:hAnsi="Tahoma" w:cs="Tahoma"/>
          <w:color w:val="000000"/>
          <w:szCs w:val="20"/>
        </w:rPr>
        <w:t>ведомственной</w:t>
      </w:r>
      <w:r w:rsidRPr="00133C8C">
        <w:rPr>
          <w:rFonts w:ascii="Tahoma" w:hAnsi="Tahoma" w:cs="Tahoma"/>
          <w:color w:val="000000"/>
        </w:rPr>
        <w:t xml:space="preserve"> </w:t>
      </w:r>
      <w:r w:rsidRPr="00133C8C">
        <w:rPr>
          <w:rFonts w:ascii="Tahoma" w:hAnsi="Tahoma" w:cs="Tahoma"/>
          <w:color w:val="000000"/>
          <w:szCs w:val="20"/>
        </w:rPr>
        <w:t>охраны</w:t>
      </w:r>
      <w:r w:rsidRPr="00133C8C">
        <w:rPr>
          <w:rFonts w:ascii="Tahoma" w:hAnsi="Tahoma" w:cs="Tahoma"/>
          <w:color w:val="000000"/>
        </w:rPr>
        <w:t xml:space="preserve"> </w:t>
      </w:r>
      <w:r w:rsidRPr="00133C8C">
        <w:rPr>
          <w:rFonts w:ascii="Tahoma" w:hAnsi="Tahoma" w:cs="Tahoma"/>
          <w:color w:val="000000"/>
          <w:szCs w:val="20"/>
        </w:rPr>
        <w:t>федеральными</w:t>
      </w:r>
      <w:r w:rsidRPr="00133C8C">
        <w:rPr>
          <w:rFonts w:ascii="Tahoma" w:hAnsi="Tahoma" w:cs="Tahoma"/>
          <w:color w:val="000000"/>
        </w:rPr>
        <w:t xml:space="preserve"> </w:t>
      </w:r>
      <w:r w:rsidRPr="00133C8C">
        <w:rPr>
          <w:rFonts w:ascii="Tahoma" w:hAnsi="Tahoma" w:cs="Tahoma"/>
          <w:color w:val="000000"/>
          <w:szCs w:val="20"/>
        </w:rPr>
        <w:t>органами</w:t>
      </w:r>
      <w:r w:rsidRPr="00133C8C">
        <w:rPr>
          <w:rFonts w:ascii="Tahoma" w:hAnsi="Tahoma" w:cs="Tahoma"/>
          <w:color w:val="000000"/>
        </w:rPr>
        <w:t xml:space="preserve"> </w:t>
      </w:r>
      <w:r w:rsidRPr="00133C8C">
        <w:rPr>
          <w:rFonts w:ascii="Tahoma" w:hAnsi="Tahoma" w:cs="Tahoma"/>
          <w:color w:val="000000"/>
          <w:szCs w:val="20"/>
        </w:rPr>
        <w:t>исполнительной</w:t>
      </w:r>
      <w:r w:rsidRPr="00133C8C">
        <w:rPr>
          <w:rFonts w:ascii="Tahoma" w:hAnsi="Tahoma" w:cs="Tahoma"/>
          <w:color w:val="000000"/>
        </w:rPr>
        <w:t xml:space="preserve"> </w:t>
      </w:r>
      <w:r w:rsidRPr="00133C8C">
        <w:rPr>
          <w:rFonts w:ascii="Tahoma" w:hAnsi="Tahoma" w:cs="Tahoma"/>
          <w:color w:val="000000"/>
          <w:szCs w:val="20"/>
        </w:rPr>
        <w:t>власти</w:t>
      </w:r>
      <w:r w:rsidRPr="00133C8C">
        <w:rPr>
          <w:rFonts w:ascii="Tahoma" w:hAnsi="Tahoma" w:cs="Tahoma"/>
          <w:color w:val="000000"/>
        </w:rPr>
        <w:t xml:space="preserve"> </w:t>
      </w:r>
      <w:r w:rsidRPr="00133C8C">
        <w:rPr>
          <w:rFonts w:ascii="Tahoma" w:hAnsi="Tahoma" w:cs="Tahoma"/>
          <w:color w:val="000000"/>
          <w:szCs w:val="20"/>
        </w:rPr>
        <w:t>и</w:t>
      </w:r>
      <w:r w:rsidRPr="00133C8C">
        <w:rPr>
          <w:rFonts w:ascii="Tahoma" w:hAnsi="Tahoma" w:cs="Tahoma"/>
          <w:color w:val="000000"/>
        </w:rPr>
        <w:t xml:space="preserve"> </w:t>
      </w:r>
      <w:r w:rsidRPr="00133C8C">
        <w:rPr>
          <w:rFonts w:ascii="Tahoma" w:hAnsi="Tahoma" w:cs="Tahoma"/>
          <w:color w:val="000000"/>
          <w:szCs w:val="20"/>
        </w:rPr>
        <w:t>организациями;</w:t>
      </w:r>
    </w:p>
    <w:p w14:paraId="7F109611"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 xml:space="preserve">Охранник </w:t>
      </w:r>
      <w:r w:rsidRPr="00133C8C">
        <w:rPr>
          <w:rFonts w:ascii="Tahoma" w:hAnsi="Tahoma" w:cs="Tahoma"/>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14:paraId="3A59F579"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 xml:space="preserve">Контролер </w:t>
      </w:r>
      <w:r w:rsidRPr="00133C8C">
        <w:rPr>
          <w:rFonts w:ascii="Tahoma" w:hAnsi="Tahoma" w:cs="Tahoma"/>
        </w:rPr>
        <w:t>-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14:paraId="14D1E88B" w14:textId="77777777" w:rsidR="005F7CBB" w:rsidRPr="00133C8C" w:rsidRDefault="005F7CBB" w:rsidP="00133C8C">
      <w:pPr>
        <w:widowControl w:val="0"/>
        <w:spacing w:line="240" w:lineRule="auto"/>
        <w:jc w:val="both"/>
        <w:rPr>
          <w:rFonts w:ascii="Tahoma" w:hAnsi="Tahoma" w:cs="Tahoma"/>
          <w:szCs w:val="20"/>
        </w:rPr>
      </w:pPr>
      <w:r w:rsidRPr="00133C8C">
        <w:rPr>
          <w:rFonts w:ascii="Tahoma" w:hAnsi="Tahoma" w:cs="Tahoma"/>
          <w:b/>
          <w:bCs/>
          <w:color w:val="333333"/>
          <w:szCs w:val="20"/>
        </w:rPr>
        <w:t>Ответственные лица</w:t>
      </w:r>
      <w:r w:rsidRPr="00133C8C">
        <w:rPr>
          <w:rFonts w:ascii="Tahoma" w:hAnsi="Tahoma" w:cs="Tahoma"/>
          <w:color w:val="333333"/>
          <w:szCs w:val="20"/>
        </w:rPr>
        <w:t xml:space="preserve"> (уполномоченные лица)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14:paraId="53D2CEEC" w14:textId="77777777" w:rsidR="005F7CBB" w:rsidRPr="00133C8C" w:rsidRDefault="005F7CBB" w:rsidP="00133C8C">
      <w:pPr>
        <w:spacing w:line="240" w:lineRule="auto"/>
        <w:jc w:val="both"/>
        <w:rPr>
          <w:rFonts w:ascii="Tahoma" w:hAnsi="Tahoma" w:cs="Tahoma"/>
        </w:rPr>
      </w:pPr>
      <w:r w:rsidRPr="00133C8C">
        <w:rPr>
          <w:rFonts w:ascii="Tahoma" w:hAnsi="Tahoma" w:cs="Tahoma"/>
          <w:b/>
        </w:rPr>
        <w:t>Охраняемый объект</w:t>
      </w:r>
      <w:r w:rsidRPr="00133C8C">
        <w:rPr>
          <w:rFonts w:ascii="Tahoma" w:hAnsi="Tahoma" w:cs="Tahoma"/>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14:paraId="595916F0" w14:textId="77777777" w:rsidR="005F7CBB" w:rsidRPr="00133C8C" w:rsidRDefault="005F7CBB" w:rsidP="00133C8C">
      <w:pPr>
        <w:spacing w:line="240" w:lineRule="auto"/>
        <w:jc w:val="both"/>
        <w:rPr>
          <w:rFonts w:ascii="Tahoma" w:hAnsi="Tahoma" w:cs="Tahoma"/>
          <w:color w:val="333333"/>
          <w:szCs w:val="20"/>
        </w:rPr>
      </w:pPr>
      <w:r w:rsidRPr="00133C8C">
        <w:rPr>
          <w:rFonts w:ascii="Tahoma" w:hAnsi="Tahoma" w:cs="Tahoma"/>
          <w:b/>
          <w:bCs/>
          <w:color w:val="333333"/>
          <w:szCs w:val="20"/>
        </w:rPr>
        <w:t xml:space="preserve">Пост охраны </w:t>
      </w:r>
      <w:r w:rsidRPr="00133C8C">
        <w:rPr>
          <w:rFonts w:ascii="Tahoma" w:hAnsi="Tahoma" w:cs="Tahoma"/>
          <w:color w:val="333333"/>
          <w:szCs w:val="20"/>
        </w:rPr>
        <w:t>-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14:paraId="49D1E1E8" w14:textId="77777777" w:rsidR="005F7CBB" w:rsidRPr="00133C8C" w:rsidRDefault="005F7CBB" w:rsidP="00133C8C">
      <w:pPr>
        <w:spacing w:line="240" w:lineRule="auto"/>
        <w:jc w:val="both"/>
        <w:rPr>
          <w:rFonts w:ascii="Tahoma" w:hAnsi="Tahoma" w:cs="Tahoma"/>
          <w:color w:val="333333"/>
          <w:szCs w:val="20"/>
        </w:rPr>
      </w:pPr>
      <w:r w:rsidRPr="00133C8C">
        <w:rPr>
          <w:rFonts w:ascii="Tahoma" w:hAnsi="Tahoma" w:cs="Tahoma"/>
          <w:b/>
          <w:bCs/>
          <w:color w:val="333333"/>
          <w:szCs w:val="20"/>
        </w:rPr>
        <w:t>Стационарный пост</w:t>
      </w:r>
      <w:r w:rsidRPr="00133C8C">
        <w:rPr>
          <w:rFonts w:ascii="Tahoma" w:hAnsi="Tahoma" w:cs="Tahoma"/>
          <w:color w:val="333333"/>
          <w:szCs w:val="20"/>
        </w:rPr>
        <w:t>  - пост охраны, расположенный на определенном участке местности, не подразумевающий перемещение охранника;</w:t>
      </w:r>
    </w:p>
    <w:p w14:paraId="13D470A1" w14:textId="77777777" w:rsidR="005F7CBB" w:rsidRPr="00133C8C" w:rsidRDefault="005F7CBB" w:rsidP="00133C8C">
      <w:pPr>
        <w:spacing w:line="240" w:lineRule="auto"/>
        <w:jc w:val="both"/>
        <w:rPr>
          <w:rFonts w:ascii="Tahoma" w:hAnsi="Tahoma" w:cs="Tahoma"/>
        </w:rPr>
      </w:pPr>
      <w:r w:rsidRPr="00133C8C">
        <w:rPr>
          <w:rFonts w:ascii="Tahoma" w:hAnsi="Tahoma" w:cs="Tahoma"/>
          <w:b/>
          <w:bCs/>
          <w:color w:val="333333"/>
          <w:szCs w:val="20"/>
        </w:rPr>
        <w:t xml:space="preserve">Подвижной пост </w:t>
      </w:r>
      <w:r w:rsidRPr="00133C8C">
        <w:rPr>
          <w:rFonts w:ascii="Tahoma" w:hAnsi="Tahoma" w:cs="Tahoma"/>
        </w:rPr>
        <w:t>–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14:paraId="57F180D1" w14:textId="77777777" w:rsidR="005F7CBB" w:rsidRPr="00133C8C" w:rsidRDefault="005F7CBB" w:rsidP="00133C8C">
      <w:pPr>
        <w:spacing w:line="240" w:lineRule="auto"/>
        <w:jc w:val="both"/>
        <w:rPr>
          <w:rFonts w:ascii="Tahoma" w:hAnsi="Tahoma" w:cs="Tahoma"/>
        </w:rPr>
      </w:pPr>
      <w:r w:rsidRPr="00133C8C">
        <w:rPr>
          <w:rFonts w:ascii="Tahoma" w:hAnsi="Tahoma" w:cs="Tahoma"/>
          <w:b/>
          <w:bCs/>
          <w:color w:val="333333"/>
          <w:szCs w:val="20"/>
        </w:rPr>
        <w:lastRenderedPageBreak/>
        <w:t>Патрулирование</w:t>
      </w:r>
      <w:r w:rsidRPr="00133C8C">
        <w:rPr>
          <w:rFonts w:ascii="Tahoma" w:hAnsi="Tahoma" w:cs="Tahoma"/>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14:paraId="66E7B1D5" w14:textId="77777777" w:rsidR="005F7CBB" w:rsidRPr="00133C8C" w:rsidRDefault="005F7CBB" w:rsidP="00133C8C">
      <w:pPr>
        <w:spacing w:line="240" w:lineRule="auto"/>
        <w:jc w:val="both"/>
        <w:rPr>
          <w:rFonts w:ascii="Tahoma" w:hAnsi="Tahoma" w:cs="Tahoma"/>
        </w:rPr>
      </w:pPr>
      <w:r w:rsidRPr="00133C8C">
        <w:rPr>
          <w:rFonts w:ascii="Tahoma" w:hAnsi="Tahoma" w:cs="Tahoma"/>
          <w:b/>
        </w:rPr>
        <w:t xml:space="preserve">Товарно-материальные ценности </w:t>
      </w:r>
      <w:r w:rsidRPr="00133C8C">
        <w:rPr>
          <w:rFonts w:ascii="Tahoma" w:hAnsi="Tahoma" w:cs="Tahoma"/>
        </w:rPr>
        <w:t>-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14:paraId="619E2566"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rPr>
        <w:t>- находящееся на Объекте охраны и подлежащее охране силами стационарных постов охраны в соответствии с настоящим Договором;</w:t>
      </w:r>
    </w:p>
    <w:p w14:paraId="0B0D9EE9"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rPr>
        <w:t>- находящееся за пределами Объекта охраны переданное под охрану на основании писем  и актов Заказчика.</w:t>
      </w:r>
    </w:p>
    <w:p w14:paraId="21CAC6C6" w14:textId="20C0BB08" w:rsidR="00AA71AA" w:rsidRPr="00133C8C" w:rsidRDefault="005F7CBB" w:rsidP="00133C8C">
      <w:pPr>
        <w:widowControl w:val="0"/>
        <w:spacing w:line="240" w:lineRule="auto"/>
        <w:jc w:val="both"/>
        <w:rPr>
          <w:rFonts w:ascii="Tahoma" w:hAnsi="Tahoma" w:cs="Tahoma"/>
        </w:rPr>
      </w:pPr>
      <w:r w:rsidRPr="00133C8C">
        <w:rPr>
          <w:rFonts w:ascii="Tahoma" w:hAnsi="Tahoma" w:cs="Tahoma"/>
          <w:b/>
        </w:rPr>
        <w:t>Пропускной режим</w:t>
      </w:r>
      <w:r w:rsidRPr="00133C8C">
        <w:rPr>
          <w:rFonts w:ascii="Tahoma" w:hAnsi="Tahoma" w:cs="Tahoma"/>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14:paraId="2CF78A9B"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Внутриобъектовый режим</w:t>
      </w:r>
      <w:r w:rsidRPr="00133C8C">
        <w:rPr>
          <w:rFonts w:ascii="Tahoma" w:hAnsi="Tahoma" w:cs="Tahoma"/>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14:paraId="2F8D14E1"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 xml:space="preserve">Удостоверение частного охранника </w:t>
      </w:r>
      <w:r w:rsidRPr="00133C8C">
        <w:rPr>
          <w:rFonts w:ascii="Tahoma" w:hAnsi="Tahoma" w:cs="Tahoma"/>
        </w:rPr>
        <w:t>-</w:t>
      </w:r>
      <w:r w:rsidRPr="00133C8C">
        <w:rPr>
          <w:rFonts w:ascii="Tahoma" w:hAnsi="Tahoma" w:cs="Tahoma"/>
          <w:b/>
        </w:rPr>
        <w:t xml:space="preserve"> </w:t>
      </w:r>
      <w:r w:rsidRPr="00133C8C">
        <w:rPr>
          <w:rFonts w:ascii="Tahoma" w:hAnsi="Tahoma" w:cs="Tahoma"/>
        </w:rPr>
        <w:t>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14:paraId="5266DAE5"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 xml:space="preserve">Личная карточка охранника </w:t>
      </w:r>
      <w:r w:rsidRPr="00133C8C">
        <w:rPr>
          <w:rFonts w:ascii="Tahoma" w:hAnsi="Tahoma" w:cs="Tahoma"/>
        </w:rPr>
        <w:t>-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14:paraId="4EE87741"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Инструкция о пропускном и внутриобъектовом режимах</w:t>
      </w:r>
      <w:r w:rsidRPr="00133C8C">
        <w:rPr>
          <w:rFonts w:ascii="Tahoma" w:hAnsi="Tahoma" w:cs="Tahoma"/>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14:paraId="4733E050"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 xml:space="preserve">Материально-технические ресурсы Исполнителя </w:t>
      </w:r>
      <w:r w:rsidRPr="00133C8C">
        <w:rPr>
          <w:rFonts w:ascii="Tahoma" w:hAnsi="Tahoma" w:cs="Tahoma"/>
        </w:rPr>
        <w:t>-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14:paraId="2C3145E4" w14:textId="77777777" w:rsidR="005F7CBB" w:rsidRPr="00133C8C" w:rsidRDefault="005F7CBB" w:rsidP="00133C8C">
      <w:pPr>
        <w:widowControl w:val="0"/>
        <w:spacing w:line="240" w:lineRule="auto"/>
        <w:jc w:val="both"/>
        <w:rPr>
          <w:rFonts w:ascii="Tahoma" w:hAnsi="Tahoma" w:cs="Tahoma"/>
          <w:b/>
        </w:rPr>
      </w:pPr>
      <w:r w:rsidRPr="00133C8C">
        <w:rPr>
          <w:rFonts w:ascii="Tahoma" w:hAnsi="Tahoma" w:cs="Tahoma"/>
          <w:b/>
        </w:rPr>
        <w:t xml:space="preserve">ИТСО </w:t>
      </w:r>
      <w:r w:rsidRPr="00133C8C">
        <w:rPr>
          <w:rFonts w:ascii="Tahoma" w:hAnsi="Tahoma" w:cs="Tahoma"/>
        </w:rPr>
        <w:t>-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14:paraId="7952F3B9"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Форменное обмундирование</w:t>
      </w:r>
      <w:r w:rsidRPr="00133C8C">
        <w:rPr>
          <w:rFonts w:ascii="Tahoma" w:hAnsi="Tahoma" w:cs="Tahoma"/>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14:paraId="776533A3" w14:textId="33DC6136" w:rsidR="00AA71AA" w:rsidRPr="00133C8C" w:rsidRDefault="005F7CBB" w:rsidP="00133C8C">
      <w:pPr>
        <w:spacing w:after="0" w:line="240" w:lineRule="auto"/>
        <w:contextualSpacing/>
        <w:rPr>
          <w:rFonts w:ascii="Tahoma" w:hAnsi="Tahoma" w:cs="Tahoma"/>
          <w:szCs w:val="20"/>
        </w:rPr>
      </w:pPr>
      <w:r w:rsidRPr="00133C8C">
        <w:rPr>
          <w:rFonts w:ascii="Tahoma" w:eastAsia="Times New Roman" w:hAnsi="Tahoma" w:cs="Tahoma"/>
          <w:b/>
          <w:bCs/>
          <w:color w:val="333333"/>
          <w:szCs w:val="20"/>
        </w:rPr>
        <w:t>Служебное оружие </w:t>
      </w:r>
      <w:r w:rsidRPr="00133C8C">
        <w:rPr>
          <w:rFonts w:ascii="Tahoma" w:eastAsia="Times New Roman" w:hAnsi="Tahoma" w:cs="Tahoma"/>
          <w:color w:val="333333"/>
          <w:szCs w:val="20"/>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w:t>
      </w:r>
      <w:r w:rsidR="00AA71AA" w:rsidRPr="00133C8C">
        <w:rPr>
          <w:rFonts w:ascii="Tahoma" w:eastAsia="Times New Roman" w:hAnsi="Tahoma" w:cs="Tahoma"/>
          <w:color w:val="333333"/>
          <w:szCs w:val="20"/>
        </w:rPr>
        <w:t xml:space="preserve">ов, специальной корреспонденции. </w:t>
      </w:r>
      <w:r w:rsidR="00AA71AA" w:rsidRPr="00133C8C">
        <w:rPr>
          <w:rFonts w:ascii="Tahoma" w:hAnsi="Tahoma" w:cs="Tahoma"/>
          <w:szCs w:val="20"/>
        </w:rPr>
        <w:t>Понятие боевого ручного стрелкового и служебного оружия дано в ст.ст. 4,5 Федерального закона № 150 ФЗ от 13.12.1996 (ред. от 10.07.2012) «Об оружии»;</w:t>
      </w:r>
    </w:p>
    <w:p w14:paraId="7E5CED60" w14:textId="77777777" w:rsidR="005F7CBB" w:rsidRPr="00133C8C" w:rsidRDefault="005F7CBB" w:rsidP="00133C8C">
      <w:pPr>
        <w:spacing w:after="150" w:line="240" w:lineRule="auto"/>
        <w:jc w:val="both"/>
        <w:rPr>
          <w:rFonts w:ascii="Tahoma" w:eastAsia="Times New Roman" w:hAnsi="Tahoma" w:cs="Tahoma"/>
          <w:color w:val="333333"/>
          <w:szCs w:val="20"/>
        </w:rPr>
      </w:pPr>
    </w:p>
    <w:p w14:paraId="6D851689" w14:textId="5366A29C" w:rsidR="00AA71AA" w:rsidRPr="00133C8C" w:rsidRDefault="005F7CBB" w:rsidP="00133C8C">
      <w:pPr>
        <w:spacing w:after="0" w:line="240" w:lineRule="auto"/>
        <w:contextualSpacing/>
        <w:rPr>
          <w:rFonts w:ascii="Tahoma" w:hAnsi="Tahoma" w:cs="Tahoma"/>
          <w:szCs w:val="20"/>
        </w:rPr>
      </w:pPr>
      <w:r w:rsidRPr="00133C8C">
        <w:rPr>
          <w:rFonts w:ascii="Tahoma" w:hAnsi="Tahoma" w:cs="Tahoma"/>
          <w:b/>
          <w:bCs/>
          <w:color w:val="333333"/>
          <w:szCs w:val="20"/>
        </w:rPr>
        <w:t xml:space="preserve">Специальные средства </w:t>
      </w:r>
      <w:r w:rsidRPr="00133C8C">
        <w:rPr>
          <w:rFonts w:ascii="Tahoma" w:hAnsi="Tahoma" w:cs="Tahoma"/>
        </w:rPr>
        <w:t>-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w:t>
      </w:r>
      <w:r w:rsidR="00AA71AA" w:rsidRPr="00133C8C">
        <w:rPr>
          <w:rFonts w:ascii="Tahoma" w:hAnsi="Tahoma" w:cs="Tahoma"/>
        </w:rPr>
        <w:t>, свисток</w:t>
      </w:r>
      <w:r w:rsidRPr="00133C8C">
        <w:rPr>
          <w:rFonts w:ascii="Tahoma" w:hAnsi="Tahoma" w:cs="Tahoma"/>
        </w:rPr>
        <w:t xml:space="preserve"> и др.);</w:t>
      </w:r>
    </w:p>
    <w:p w14:paraId="4E0B6EBD" w14:textId="77777777" w:rsidR="005F7CBB" w:rsidRPr="00133C8C" w:rsidRDefault="005F7CBB" w:rsidP="00133C8C">
      <w:pPr>
        <w:spacing w:line="240" w:lineRule="auto"/>
        <w:jc w:val="both"/>
        <w:rPr>
          <w:rFonts w:ascii="Tahoma" w:hAnsi="Tahoma" w:cs="Tahoma"/>
        </w:rPr>
      </w:pPr>
    </w:p>
    <w:p w14:paraId="19224BCE" w14:textId="2FFEA4DD" w:rsidR="001A1863" w:rsidRPr="00133C8C" w:rsidRDefault="005F7CBB" w:rsidP="00133C8C">
      <w:pPr>
        <w:spacing w:line="240" w:lineRule="auto"/>
        <w:jc w:val="both"/>
        <w:rPr>
          <w:rFonts w:ascii="Tahoma" w:hAnsi="Tahoma" w:cs="Tahoma"/>
        </w:rPr>
      </w:pPr>
      <w:r w:rsidRPr="00133C8C">
        <w:rPr>
          <w:rFonts w:ascii="Tahoma" w:hAnsi="Tahoma" w:cs="Tahoma"/>
          <w:b/>
          <w:bCs/>
          <w:color w:val="333333"/>
          <w:szCs w:val="20"/>
        </w:rPr>
        <w:t xml:space="preserve">Пульт централизованного наблюдения (ПЦН) </w:t>
      </w:r>
      <w:r w:rsidRPr="00133C8C">
        <w:rPr>
          <w:rFonts w:ascii="Tahoma" w:hAnsi="Tahoma" w:cs="Tahoma"/>
        </w:rPr>
        <w:t>–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14:paraId="616CFBE8"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lastRenderedPageBreak/>
        <w:t>Средства связи</w:t>
      </w:r>
      <w:r w:rsidRPr="00133C8C">
        <w:rPr>
          <w:rFonts w:ascii="Tahoma" w:hAnsi="Tahoma" w:cs="Tahoma"/>
        </w:rPr>
        <w:t xml:space="preserve"> – переносные и стационарные радиостанции, аппараты сотовой связи, аппараты стационарной связи;</w:t>
      </w:r>
    </w:p>
    <w:p w14:paraId="2D08EDCA"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Силовое реагирование</w:t>
      </w:r>
      <w:r w:rsidRPr="00133C8C">
        <w:rPr>
          <w:rFonts w:ascii="Tahoma" w:hAnsi="Tahoma" w:cs="Tahoma"/>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14:paraId="4A97378C"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Нарушитель</w:t>
      </w:r>
      <w:r w:rsidRPr="00133C8C">
        <w:rPr>
          <w:rFonts w:ascii="Tahoma" w:hAnsi="Tahoma" w:cs="Tahoma"/>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14:paraId="263AD58B"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Нейтрализация нарушителя</w:t>
      </w:r>
      <w:r w:rsidRPr="00133C8C">
        <w:rPr>
          <w:rFonts w:ascii="Tahoma" w:hAnsi="Tahoma" w:cs="Tahoma"/>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14:paraId="3A1F0D9D" w14:textId="77777777" w:rsidR="005F7CBB" w:rsidRPr="00133C8C" w:rsidRDefault="005F7CBB" w:rsidP="00133C8C">
      <w:pPr>
        <w:widowControl w:val="0"/>
        <w:spacing w:line="240" w:lineRule="auto"/>
        <w:jc w:val="both"/>
        <w:rPr>
          <w:rFonts w:ascii="Tahoma" w:hAnsi="Tahoma" w:cs="Tahoma"/>
        </w:rPr>
      </w:pPr>
      <w:r w:rsidRPr="00133C8C">
        <w:rPr>
          <w:rFonts w:ascii="Tahoma" w:hAnsi="Tahoma" w:cs="Tahoma"/>
          <w:b/>
        </w:rPr>
        <w:t>Система физической защиты</w:t>
      </w:r>
      <w:r w:rsidRPr="00133C8C">
        <w:rPr>
          <w:rFonts w:ascii="Tahoma" w:hAnsi="Tahoma" w:cs="Tahoma"/>
        </w:rPr>
        <w:t xml:space="preserve"> – совокупность направленных на предотвращение актов незаконного вмешательства организационных, административных и правовых мер,-инженерно-технических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14:paraId="545A0AE3" w14:textId="77777777" w:rsidR="005F7CBB" w:rsidRPr="00133C8C" w:rsidRDefault="005F7CBB" w:rsidP="00133C8C">
      <w:pPr>
        <w:spacing w:line="240" w:lineRule="auto"/>
        <w:jc w:val="both"/>
        <w:rPr>
          <w:rFonts w:ascii="Tahoma" w:hAnsi="Tahoma" w:cs="Tahoma"/>
        </w:rPr>
      </w:pPr>
      <w:r w:rsidRPr="00133C8C">
        <w:rPr>
          <w:rFonts w:ascii="Tahoma" w:hAnsi="Tahoma" w:cs="Tahoma"/>
          <w:b/>
          <w:bCs/>
          <w:color w:val="333333"/>
          <w:szCs w:val="20"/>
        </w:rPr>
        <w:t>Надлежащее качество услуг</w:t>
      </w:r>
      <w:r w:rsidRPr="00133C8C">
        <w:rPr>
          <w:rFonts w:ascii="Tahoma" w:hAnsi="Tahoma" w:cs="Tahoma"/>
        </w:rPr>
        <w:t xml:space="preserve"> - соответствие услуг следующим условиям:</w:t>
      </w:r>
      <w:r w:rsidRPr="00133C8C">
        <w:rPr>
          <w:rFonts w:ascii="Tahoma" w:hAnsi="Tahoma" w:cs="Tahoma"/>
        </w:rPr>
        <w:br/>
        <w:t>- документы, согласно которым функционирует охранная организация, в наличии и в порядке, а информация о ней достоверна.</w:t>
      </w:r>
    </w:p>
    <w:p w14:paraId="1D6091EA" w14:textId="77777777" w:rsidR="005F7CBB" w:rsidRPr="00133C8C" w:rsidRDefault="005F7CBB" w:rsidP="00133C8C">
      <w:pPr>
        <w:spacing w:line="240" w:lineRule="auto"/>
        <w:jc w:val="both"/>
        <w:rPr>
          <w:rFonts w:ascii="Tahoma" w:hAnsi="Tahoma" w:cs="Tahoma"/>
        </w:rPr>
      </w:pPr>
      <w:r w:rsidRPr="00133C8C">
        <w:rPr>
          <w:rFonts w:ascii="Tahoma" w:hAnsi="Tahoma" w:cs="Tahoma"/>
        </w:rPr>
        <w:t>- охранная организация полностью укомплектована специалистами соответствующего уровня квалификации и профессиональной подготовки;</w:t>
      </w:r>
    </w:p>
    <w:p w14:paraId="1CCA839E" w14:textId="77777777" w:rsidR="005F7CBB" w:rsidRPr="00133C8C" w:rsidRDefault="005F7CBB" w:rsidP="00133C8C">
      <w:pPr>
        <w:spacing w:line="240" w:lineRule="auto"/>
        <w:jc w:val="both"/>
        <w:rPr>
          <w:rFonts w:ascii="Tahoma" w:hAnsi="Tahoma" w:cs="Tahoma"/>
        </w:rPr>
      </w:pPr>
      <w:r w:rsidRPr="00133C8C">
        <w:rPr>
          <w:rFonts w:ascii="Tahoma" w:hAnsi="Tahoma" w:cs="Tahoma"/>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14:paraId="2028146D" w14:textId="338B28DA" w:rsidR="005F7CBB" w:rsidRDefault="005F7CBB" w:rsidP="00133C8C">
      <w:pPr>
        <w:spacing w:line="240" w:lineRule="auto"/>
        <w:jc w:val="both"/>
        <w:rPr>
          <w:rFonts w:ascii="Tahoma" w:hAnsi="Tahoma" w:cs="Tahoma"/>
        </w:rPr>
      </w:pPr>
      <w:r w:rsidRPr="00133C8C">
        <w:rPr>
          <w:rFonts w:ascii="Tahoma" w:hAnsi="Tahoma" w:cs="Tahoma"/>
        </w:rPr>
        <w:t>- услуги соответствуют ожиданиям и потребностям заказчика (получателя) услуги.</w:t>
      </w:r>
    </w:p>
    <w:p w14:paraId="7CAAF847" w14:textId="7DF205DC" w:rsidR="00E0233F" w:rsidRDefault="00E0233F" w:rsidP="00133C8C">
      <w:pPr>
        <w:spacing w:line="240" w:lineRule="auto"/>
        <w:jc w:val="both"/>
        <w:rPr>
          <w:rFonts w:ascii="Tahoma" w:hAnsi="Tahoma" w:cs="Tahoma"/>
        </w:rPr>
      </w:pPr>
    </w:p>
    <w:p w14:paraId="48D7C920" w14:textId="31F06E61" w:rsidR="00E0233F" w:rsidRDefault="00E0233F" w:rsidP="00133C8C">
      <w:pPr>
        <w:spacing w:line="240" w:lineRule="auto"/>
        <w:jc w:val="both"/>
        <w:rPr>
          <w:rFonts w:ascii="Tahoma" w:hAnsi="Tahoma" w:cs="Tahoma"/>
        </w:rPr>
      </w:pPr>
    </w:p>
    <w:p w14:paraId="6FC747B1" w14:textId="15364ED5" w:rsidR="00E0233F" w:rsidRDefault="00E0233F" w:rsidP="00133C8C">
      <w:pPr>
        <w:spacing w:line="240" w:lineRule="auto"/>
        <w:jc w:val="both"/>
        <w:rPr>
          <w:rFonts w:ascii="Tahoma" w:hAnsi="Tahoma" w:cs="Tahoma"/>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E0233F" w:rsidRPr="00FC259A" w14:paraId="3A912377" w14:textId="77777777" w:rsidTr="00C20379">
        <w:tc>
          <w:tcPr>
            <w:tcW w:w="4448" w:type="dxa"/>
          </w:tcPr>
          <w:p w14:paraId="42C3CF3E" w14:textId="77777777" w:rsidR="00E0233F" w:rsidRPr="00FC259A" w:rsidRDefault="00E0233F" w:rsidP="00C20379">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FC259A">
              <w:rPr>
                <w:rFonts w:ascii="Tahoma" w:eastAsia="Times New Roman" w:hAnsi="Tahoma" w:cs="Tahoma"/>
                <w:b/>
                <w:spacing w:val="-3"/>
                <w:szCs w:val="20"/>
              </w:rPr>
              <w:t>__________ «_____________________»</w:t>
            </w:r>
          </w:p>
          <w:p w14:paraId="6CF24CB9" w14:textId="77777777" w:rsidR="00E0233F" w:rsidRPr="00FC259A" w:rsidRDefault="00E0233F" w:rsidP="00C20379">
            <w:pPr>
              <w:widowControl w:val="0"/>
              <w:shd w:val="clear" w:color="auto" w:fill="FFFFFF"/>
              <w:spacing w:after="0" w:line="240" w:lineRule="auto"/>
              <w:jc w:val="center"/>
              <w:rPr>
                <w:rFonts w:ascii="Tahoma" w:eastAsia="Times New Roman" w:hAnsi="Tahoma" w:cs="Tahoma"/>
                <w:b/>
                <w:szCs w:val="20"/>
              </w:rPr>
            </w:pPr>
          </w:p>
        </w:tc>
        <w:tc>
          <w:tcPr>
            <w:tcW w:w="5299" w:type="dxa"/>
          </w:tcPr>
          <w:p w14:paraId="26763C76" w14:textId="77777777" w:rsidR="00E0233F" w:rsidRPr="00FC259A" w:rsidRDefault="00E0233F" w:rsidP="00C20379">
            <w:pPr>
              <w:widowControl w:val="0"/>
              <w:shd w:val="clear" w:color="auto" w:fill="FFFFFF"/>
              <w:spacing w:after="0" w:line="240" w:lineRule="auto"/>
              <w:ind w:right="461"/>
              <w:jc w:val="center"/>
              <w:rPr>
                <w:rFonts w:ascii="Tahoma" w:eastAsia="Times New Roman" w:hAnsi="Tahoma" w:cs="Tahoma"/>
                <w:b/>
                <w:spacing w:val="-3"/>
                <w:szCs w:val="20"/>
              </w:rPr>
            </w:pPr>
            <w:r w:rsidRPr="00FC259A">
              <w:rPr>
                <w:rFonts w:ascii="Tahoma" w:eastAsia="Times New Roman" w:hAnsi="Tahoma" w:cs="Tahoma"/>
                <w:b/>
                <w:spacing w:val="-3"/>
                <w:szCs w:val="20"/>
              </w:rPr>
              <w:t>АО «</w:t>
            </w:r>
            <w:r>
              <w:rPr>
                <w:rFonts w:ascii="Tahoma" w:eastAsia="Times New Roman" w:hAnsi="Tahoma" w:cs="Tahoma"/>
                <w:b/>
                <w:spacing w:val="-3"/>
                <w:szCs w:val="20"/>
              </w:rPr>
              <w:t>Энергосбы</w:t>
            </w:r>
            <w:r w:rsidRPr="00FC259A">
              <w:rPr>
                <w:rFonts w:ascii="Tahoma" w:eastAsia="Times New Roman" w:hAnsi="Tahoma" w:cs="Tahoma"/>
                <w:b/>
                <w:spacing w:val="-3"/>
                <w:szCs w:val="20"/>
              </w:rPr>
              <w:t>Т Плюс»</w:t>
            </w:r>
          </w:p>
          <w:p w14:paraId="20FA3A09" w14:textId="77777777" w:rsidR="00E0233F" w:rsidRPr="00FC259A" w:rsidRDefault="00E0233F" w:rsidP="00C20379">
            <w:pPr>
              <w:widowControl w:val="0"/>
              <w:shd w:val="clear" w:color="auto" w:fill="FFFFFF"/>
              <w:spacing w:after="0" w:line="240" w:lineRule="auto"/>
              <w:jc w:val="center"/>
              <w:rPr>
                <w:rFonts w:ascii="Tahoma" w:eastAsia="Times New Roman" w:hAnsi="Tahoma" w:cs="Tahoma"/>
                <w:b/>
                <w:szCs w:val="20"/>
              </w:rPr>
            </w:pPr>
          </w:p>
        </w:tc>
      </w:tr>
      <w:tr w:rsidR="00E0233F" w:rsidRPr="00FC259A" w14:paraId="763CCA1A" w14:textId="77777777" w:rsidTr="00C20379">
        <w:tc>
          <w:tcPr>
            <w:tcW w:w="4448" w:type="dxa"/>
          </w:tcPr>
          <w:p w14:paraId="6D0A6EE9" w14:textId="77777777" w:rsidR="00E0233F" w:rsidRPr="00FC259A" w:rsidRDefault="00E0233F" w:rsidP="00C20379">
            <w:pPr>
              <w:widowControl w:val="0"/>
              <w:spacing w:after="0" w:line="240" w:lineRule="auto"/>
              <w:jc w:val="both"/>
              <w:rPr>
                <w:rFonts w:ascii="Tahoma" w:eastAsia="Times New Roman" w:hAnsi="Tahoma" w:cs="Tahoma"/>
                <w:b/>
                <w:szCs w:val="20"/>
              </w:rPr>
            </w:pPr>
            <w:r w:rsidRPr="00FC259A">
              <w:rPr>
                <w:rFonts w:ascii="Tahoma" w:eastAsia="Times New Roman" w:hAnsi="Tahoma" w:cs="Tahoma"/>
                <w:spacing w:val="-3"/>
                <w:szCs w:val="20"/>
              </w:rPr>
              <w:t xml:space="preserve">Юридический адрес: </w:t>
            </w:r>
            <w:r w:rsidRPr="00FC259A">
              <w:rPr>
                <w:rFonts w:ascii="Tahoma" w:eastAsia="Times New Roman" w:hAnsi="Tahoma" w:cs="Tahoma"/>
                <w:spacing w:val="3"/>
                <w:szCs w:val="20"/>
              </w:rPr>
              <w:t>____________________</w:t>
            </w:r>
          </w:p>
        </w:tc>
        <w:tc>
          <w:tcPr>
            <w:tcW w:w="5299" w:type="dxa"/>
          </w:tcPr>
          <w:p w14:paraId="444DC2F3" w14:textId="77777777" w:rsidR="00E0233F" w:rsidRPr="00FC259A" w:rsidRDefault="00E0233F" w:rsidP="00C20379">
            <w:pPr>
              <w:widowControl w:val="0"/>
              <w:spacing w:after="0" w:line="240" w:lineRule="auto"/>
              <w:jc w:val="both"/>
              <w:rPr>
                <w:rFonts w:ascii="Tahoma" w:eastAsia="Times New Roman" w:hAnsi="Tahoma" w:cs="Tahoma"/>
                <w:b/>
                <w:szCs w:val="20"/>
              </w:rPr>
            </w:pPr>
            <w:r w:rsidRPr="00FC259A">
              <w:rPr>
                <w:rFonts w:ascii="Tahoma" w:eastAsia="Times New Roman" w:hAnsi="Tahoma" w:cs="Tahoma"/>
                <w:spacing w:val="-3"/>
                <w:szCs w:val="20"/>
              </w:rPr>
              <w:t>Юридический адрес:</w:t>
            </w:r>
            <w:r>
              <w:rPr>
                <w:rFonts w:ascii="Tahoma" w:eastAsia="Times New Roman" w:hAnsi="Tahoma" w:cs="Tahoma"/>
                <w:spacing w:val="3"/>
                <w:szCs w:val="20"/>
              </w:rPr>
              <w:t>143421, Московская область, г.о. Красногорск, тер. Автодорога Балтия, км 26-й, д. 5, стр. 3 офис 513</w:t>
            </w:r>
            <w:r w:rsidRPr="004B5AB3">
              <w:rPr>
                <w:rFonts w:ascii="Tahoma" w:eastAsia="Times New Roman" w:hAnsi="Tahoma" w:cs="Tahoma"/>
                <w:spacing w:val="3"/>
                <w:szCs w:val="20"/>
              </w:rPr>
              <w:t xml:space="preserve"> </w:t>
            </w:r>
            <w:r w:rsidRPr="00FC259A">
              <w:rPr>
                <w:rFonts w:ascii="Tahoma" w:eastAsia="Times New Roman" w:hAnsi="Tahoma" w:cs="Tahoma"/>
                <w:spacing w:val="-3"/>
                <w:szCs w:val="20"/>
              </w:rPr>
              <w:t xml:space="preserve"> </w:t>
            </w:r>
            <w:r w:rsidRPr="00FC259A">
              <w:rPr>
                <w:rFonts w:ascii="Tahoma" w:eastAsia="Times New Roman" w:hAnsi="Tahoma" w:cs="Tahoma"/>
                <w:spacing w:val="3"/>
                <w:szCs w:val="20"/>
              </w:rPr>
              <w:t xml:space="preserve"> </w:t>
            </w:r>
          </w:p>
        </w:tc>
      </w:tr>
      <w:tr w:rsidR="00E0233F" w:rsidRPr="00FC259A" w14:paraId="08A52BB9" w14:textId="77777777" w:rsidTr="00C20379">
        <w:tc>
          <w:tcPr>
            <w:tcW w:w="4448" w:type="dxa"/>
          </w:tcPr>
          <w:p w14:paraId="152241E2"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 xml:space="preserve">ИНН </w:t>
            </w:r>
            <w:r w:rsidRPr="00FC259A">
              <w:rPr>
                <w:rFonts w:ascii="Tahoma" w:eastAsia="Times New Roman" w:hAnsi="Tahoma" w:cs="Tahoma"/>
                <w:spacing w:val="3"/>
                <w:szCs w:val="20"/>
              </w:rPr>
              <w:t>____________, КПП_______________</w:t>
            </w:r>
          </w:p>
          <w:p w14:paraId="5E462715"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ОГРН__________________________________</w:t>
            </w:r>
          </w:p>
        </w:tc>
        <w:tc>
          <w:tcPr>
            <w:tcW w:w="5299" w:type="dxa"/>
          </w:tcPr>
          <w:p w14:paraId="4456425F"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 xml:space="preserve">ИНН </w:t>
            </w:r>
            <w:r>
              <w:rPr>
                <w:rFonts w:ascii="Tahoma" w:eastAsia="Times New Roman" w:hAnsi="Tahoma" w:cs="Tahoma"/>
                <w:spacing w:val="3"/>
                <w:szCs w:val="20"/>
              </w:rPr>
              <w:t>5612042824</w:t>
            </w:r>
            <w:r w:rsidRPr="004B5AB3">
              <w:rPr>
                <w:rFonts w:ascii="Tahoma" w:eastAsia="Times New Roman" w:hAnsi="Tahoma" w:cs="Tahoma"/>
                <w:spacing w:val="3"/>
                <w:szCs w:val="20"/>
              </w:rPr>
              <w:t>, КПП</w:t>
            </w:r>
            <w:r>
              <w:rPr>
                <w:rFonts w:ascii="Tahoma" w:eastAsia="Times New Roman" w:hAnsi="Tahoma" w:cs="Tahoma"/>
                <w:spacing w:val="3"/>
                <w:szCs w:val="20"/>
              </w:rPr>
              <w:t xml:space="preserve"> 997650001</w:t>
            </w:r>
          </w:p>
          <w:p w14:paraId="3C3D0603"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ОГРН</w:t>
            </w:r>
            <w:r>
              <w:rPr>
                <w:rFonts w:ascii="Tahoma" w:eastAsia="Times New Roman" w:hAnsi="Tahoma" w:cs="Tahoma"/>
                <w:spacing w:val="-3"/>
                <w:szCs w:val="20"/>
              </w:rPr>
              <w:t xml:space="preserve"> 1055612021981</w:t>
            </w:r>
          </w:p>
          <w:p w14:paraId="0C1C7038"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Наименование филиала:</w:t>
            </w:r>
          </w:p>
          <w:p w14:paraId="3A09C0A1"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Саратовский филиал АО «ЭнергосбыТ Плюс»</w:t>
            </w:r>
          </w:p>
          <w:p w14:paraId="232FA161"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Почтовый адрес для корреспонденции в Российской Федерации: 410004, г. Саратов, ул. Чернышевского, д. 52А, оф. 1</w:t>
            </w:r>
          </w:p>
          <w:p w14:paraId="754EC540"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ИНН 5612042824, КПП 645043001</w:t>
            </w:r>
          </w:p>
          <w:p w14:paraId="69F21F3C"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ОГРН 1055612021981</w:t>
            </w:r>
          </w:p>
        </w:tc>
      </w:tr>
      <w:tr w:rsidR="00E0233F" w:rsidRPr="00FC259A" w14:paraId="4F28F211" w14:textId="77777777" w:rsidTr="00C20379">
        <w:tc>
          <w:tcPr>
            <w:tcW w:w="4448" w:type="dxa"/>
          </w:tcPr>
          <w:p w14:paraId="438B1367"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Банковские реквизиты:</w:t>
            </w:r>
          </w:p>
          <w:p w14:paraId="49741CED"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Р/с №____________________ в ___________</w:t>
            </w:r>
          </w:p>
          <w:p w14:paraId="06868705"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К/с___________________, БИК ____________</w:t>
            </w:r>
          </w:p>
        </w:tc>
        <w:tc>
          <w:tcPr>
            <w:tcW w:w="5299" w:type="dxa"/>
          </w:tcPr>
          <w:p w14:paraId="71F672E6"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Банковские реквизиты:</w:t>
            </w:r>
          </w:p>
          <w:p w14:paraId="16A2E894" w14:textId="77777777" w:rsidR="00E0233F" w:rsidRPr="004B5AB3" w:rsidRDefault="00E0233F" w:rsidP="00C2037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Р/с № 40702810756000004795</w:t>
            </w:r>
            <w:r w:rsidRPr="004B5AB3">
              <w:rPr>
                <w:rFonts w:ascii="Tahoma" w:eastAsia="Times New Roman" w:hAnsi="Tahoma" w:cs="Tahoma"/>
                <w:spacing w:val="-3"/>
                <w:szCs w:val="20"/>
              </w:rPr>
              <w:t xml:space="preserve"> в</w:t>
            </w:r>
            <w:r>
              <w:rPr>
                <w:rFonts w:ascii="Tahoma" w:eastAsia="Times New Roman" w:hAnsi="Tahoma" w:cs="Tahoma"/>
                <w:spacing w:val="-3"/>
                <w:szCs w:val="20"/>
              </w:rPr>
              <w:t xml:space="preserve"> Поволжском банке ПАО Сбербанк, г. Самара</w:t>
            </w:r>
          </w:p>
          <w:p w14:paraId="02C13589"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30101810200000000607</w:t>
            </w:r>
            <w:r w:rsidRPr="004B5AB3">
              <w:rPr>
                <w:rFonts w:ascii="Tahoma" w:eastAsia="Times New Roman" w:hAnsi="Tahoma" w:cs="Tahoma"/>
                <w:spacing w:val="-3"/>
                <w:szCs w:val="20"/>
              </w:rPr>
              <w:t xml:space="preserve">, БИК </w:t>
            </w:r>
            <w:r>
              <w:rPr>
                <w:rFonts w:ascii="Tahoma" w:eastAsia="Times New Roman" w:hAnsi="Tahoma" w:cs="Tahoma"/>
                <w:spacing w:val="-3"/>
                <w:szCs w:val="20"/>
              </w:rPr>
              <w:t>043601607</w:t>
            </w:r>
          </w:p>
          <w:p w14:paraId="492F6BFC" w14:textId="77777777" w:rsidR="00E0233F" w:rsidRDefault="00E0233F" w:rsidP="00C20379">
            <w:pPr>
              <w:widowControl w:val="0"/>
              <w:spacing w:after="0" w:line="240" w:lineRule="auto"/>
              <w:jc w:val="both"/>
              <w:rPr>
                <w:rFonts w:ascii="Tahoma" w:eastAsia="Times New Roman" w:hAnsi="Tahoma" w:cs="Tahoma"/>
                <w:spacing w:val="-3"/>
                <w:szCs w:val="20"/>
              </w:rPr>
            </w:pPr>
          </w:p>
          <w:p w14:paraId="3B4E8AA0" w14:textId="77777777" w:rsidR="00E0233F" w:rsidRPr="00FC259A" w:rsidRDefault="00E0233F" w:rsidP="00C2037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Директор АО «ЭнергосбыТ Плюс»</w:t>
            </w:r>
          </w:p>
        </w:tc>
      </w:tr>
      <w:tr w:rsidR="00E0233F" w:rsidRPr="00FC259A" w14:paraId="63754DB6" w14:textId="77777777" w:rsidTr="00C20379">
        <w:tc>
          <w:tcPr>
            <w:tcW w:w="4448" w:type="dxa"/>
          </w:tcPr>
          <w:p w14:paraId="70DB5D20" w14:textId="77777777" w:rsidR="00E0233F" w:rsidRPr="00FC259A" w:rsidRDefault="00E0233F" w:rsidP="00C20379">
            <w:pPr>
              <w:widowControl w:val="0"/>
              <w:shd w:val="clear" w:color="auto" w:fill="FFFFFF"/>
              <w:spacing w:after="0" w:line="240" w:lineRule="auto"/>
              <w:ind w:right="-108"/>
              <w:jc w:val="both"/>
              <w:rPr>
                <w:rFonts w:ascii="Tahoma" w:eastAsia="Times New Roman" w:hAnsi="Tahoma" w:cs="Tahoma"/>
                <w:spacing w:val="-3"/>
                <w:szCs w:val="20"/>
                <w:lang w:val="en-US"/>
              </w:rPr>
            </w:pPr>
            <w:r w:rsidRPr="00FC259A">
              <w:rPr>
                <w:rFonts w:ascii="Tahoma" w:eastAsia="Times New Roman" w:hAnsi="Tahoma" w:cs="Tahoma"/>
                <w:spacing w:val="-3"/>
                <w:szCs w:val="20"/>
                <w:lang w:val="en-US"/>
              </w:rPr>
              <w:t xml:space="preserve">______________________/_________________/ </w:t>
            </w:r>
          </w:p>
          <w:p w14:paraId="2A90847F" w14:textId="77777777" w:rsidR="00E0233F" w:rsidRPr="00FC259A" w:rsidRDefault="00E0233F" w:rsidP="00C20379">
            <w:pPr>
              <w:widowControl w:val="0"/>
              <w:spacing w:after="0" w:line="240" w:lineRule="auto"/>
              <w:jc w:val="both"/>
              <w:rPr>
                <w:rFonts w:ascii="Tahoma" w:eastAsia="Times New Roman" w:hAnsi="Tahoma" w:cs="Tahoma"/>
                <w:spacing w:val="-3"/>
                <w:szCs w:val="20"/>
                <w:lang w:val="en-US"/>
              </w:rPr>
            </w:pPr>
            <w:r w:rsidRPr="00FC259A">
              <w:rPr>
                <w:rFonts w:ascii="Tahoma" w:eastAsia="Times New Roman" w:hAnsi="Tahoma" w:cs="Tahoma"/>
                <w:spacing w:val="-3"/>
                <w:szCs w:val="20"/>
              </w:rPr>
              <w:t>м</w:t>
            </w:r>
            <w:r w:rsidRPr="00FC259A">
              <w:rPr>
                <w:rFonts w:ascii="Tahoma" w:eastAsia="Times New Roman" w:hAnsi="Tahoma" w:cs="Tahoma"/>
                <w:spacing w:val="-3"/>
                <w:szCs w:val="20"/>
                <w:lang w:val="en-US"/>
              </w:rPr>
              <w:t>.</w:t>
            </w:r>
            <w:r w:rsidRPr="00FC259A">
              <w:rPr>
                <w:rFonts w:ascii="Tahoma" w:eastAsia="Times New Roman" w:hAnsi="Tahoma" w:cs="Tahoma"/>
                <w:spacing w:val="-3"/>
                <w:szCs w:val="20"/>
              </w:rPr>
              <w:t>п</w:t>
            </w:r>
            <w:r w:rsidRPr="00FC259A">
              <w:rPr>
                <w:rFonts w:ascii="Tahoma" w:eastAsia="Times New Roman" w:hAnsi="Tahoma" w:cs="Tahoma"/>
                <w:spacing w:val="-3"/>
                <w:szCs w:val="20"/>
                <w:lang w:val="en-US"/>
              </w:rPr>
              <w:t>.</w:t>
            </w:r>
          </w:p>
          <w:p w14:paraId="0537B6F6"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lang w:val="en-US"/>
              </w:rPr>
              <w:t xml:space="preserve">«____»  ____________________ 20__ </w:t>
            </w:r>
            <w:r w:rsidRPr="00FC259A">
              <w:rPr>
                <w:rFonts w:ascii="Tahoma" w:eastAsia="Times New Roman" w:hAnsi="Tahoma" w:cs="Tahoma"/>
                <w:spacing w:val="-3"/>
                <w:szCs w:val="20"/>
              </w:rPr>
              <w:t>года</w:t>
            </w:r>
          </w:p>
        </w:tc>
        <w:tc>
          <w:tcPr>
            <w:tcW w:w="5299" w:type="dxa"/>
          </w:tcPr>
          <w:p w14:paraId="45729F08"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p>
          <w:p w14:paraId="594BE16D" w14:textId="77777777" w:rsidR="00E0233F" w:rsidRDefault="00E0233F" w:rsidP="00C20379">
            <w:pPr>
              <w:widowControl w:val="0"/>
              <w:shd w:val="clear" w:color="auto" w:fill="FFFFFF"/>
              <w:spacing w:after="0" w:line="240" w:lineRule="auto"/>
              <w:jc w:val="both"/>
              <w:rPr>
                <w:rFonts w:ascii="Tahoma" w:eastAsia="Times New Roman" w:hAnsi="Tahoma" w:cs="Tahoma"/>
                <w:spacing w:val="-3"/>
                <w:szCs w:val="20"/>
              </w:rPr>
            </w:pPr>
          </w:p>
          <w:p w14:paraId="4F140589"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____________</w:t>
            </w:r>
            <w:r>
              <w:rPr>
                <w:rFonts w:ascii="Tahoma" w:eastAsia="Times New Roman" w:hAnsi="Tahoma" w:cs="Tahoma"/>
                <w:spacing w:val="-3"/>
                <w:szCs w:val="20"/>
              </w:rPr>
              <w:t>________________/Лодянов И.А.</w:t>
            </w:r>
            <w:r w:rsidRPr="00FC259A">
              <w:rPr>
                <w:rFonts w:ascii="Tahoma" w:eastAsia="Times New Roman" w:hAnsi="Tahoma" w:cs="Tahoma"/>
                <w:spacing w:val="-3"/>
                <w:szCs w:val="20"/>
              </w:rPr>
              <w:t>/</w:t>
            </w:r>
          </w:p>
          <w:p w14:paraId="4E254B09"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м.п.</w:t>
            </w:r>
          </w:p>
          <w:p w14:paraId="07BC7230" w14:textId="77777777" w:rsidR="00E0233F" w:rsidRPr="00FC259A" w:rsidRDefault="00E0233F" w:rsidP="00C20379">
            <w:pPr>
              <w:widowControl w:val="0"/>
              <w:shd w:val="clear" w:color="auto" w:fill="FFFFFF"/>
              <w:spacing w:after="0" w:line="240" w:lineRule="auto"/>
              <w:jc w:val="both"/>
              <w:rPr>
                <w:rFonts w:ascii="Tahoma" w:eastAsia="Times New Roman" w:hAnsi="Tahoma" w:cs="Tahoma"/>
                <w:spacing w:val="-3"/>
                <w:szCs w:val="20"/>
              </w:rPr>
            </w:pPr>
            <w:r w:rsidRPr="00FC259A">
              <w:rPr>
                <w:rFonts w:ascii="Tahoma" w:eastAsia="Times New Roman" w:hAnsi="Tahoma" w:cs="Tahoma"/>
                <w:spacing w:val="-3"/>
                <w:szCs w:val="20"/>
              </w:rPr>
              <w:t>«_____»  _________________ 20__ года</w:t>
            </w:r>
          </w:p>
        </w:tc>
      </w:tr>
    </w:tbl>
    <w:p w14:paraId="5F7AF5AD" w14:textId="77777777" w:rsidR="00E0233F" w:rsidRPr="00133C8C" w:rsidRDefault="00E0233F" w:rsidP="00133C8C">
      <w:pPr>
        <w:spacing w:line="240" w:lineRule="auto"/>
        <w:jc w:val="both"/>
        <w:rPr>
          <w:rFonts w:ascii="Tahoma" w:hAnsi="Tahoma" w:cs="Tahoma"/>
        </w:rPr>
      </w:pPr>
    </w:p>
    <w:permEnd w:id="179331218"/>
    <w:p w14:paraId="2177341A" w14:textId="77777777" w:rsidR="005F7CBB" w:rsidRPr="00836757" w:rsidRDefault="005F7CBB" w:rsidP="005347A6">
      <w:pPr>
        <w:spacing w:after="0" w:line="240" w:lineRule="auto"/>
        <w:contextualSpacing/>
        <w:rPr>
          <w:rFonts w:ascii="Tahoma" w:hAnsi="Tahoma" w:cs="Tahoma"/>
          <w:szCs w:val="20"/>
        </w:rPr>
      </w:pPr>
    </w:p>
    <w:sectPr w:rsidR="005F7CBB" w:rsidRPr="00836757" w:rsidSect="00425304">
      <w:headerReference w:type="even" r:id="rId15"/>
      <w:headerReference w:type="default" r:id="rId16"/>
      <w:footerReference w:type="even" r:id="rId17"/>
      <w:footerReference w:type="default" r:id="rId18"/>
      <w:headerReference w:type="first" r:id="rId19"/>
      <w:footerReference w:type="first" r:id="rId20"/>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6DA4A" w14:textId="77777777" w:rsidR="00BF62DF" w:rsidRDefault="00BF62DF">
      <w:pPr>
        <w:spacing w:after="0" w:line="240" w:lineRule="auto"/>
      </w:pPr>
      <w:r>
        <w:separator/>
      </w:r>
    </w:p>
  </w:endnote>
  <w:endnote w:type="continuationSeparator" w:id="0">
    <w:p w14:paraId="2D5A16A8" w14:textId="77777777" w:rsidR="00BF62DF" w:rsidRDefault="00BF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9F60" w14:textId="77777777" w:rsidR="00C20379" w:rsidRDefault="00C20379">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24A202F0" w14:textId="77777777" w:rsidR="00C20379" w:rsidRDefault="00C203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81085"/>
      <w:docPartObj>
        <w:docPartGallery w:val="Page Numbers (Bottom of Page)"/>
        <w:docPartUnique/>
      </w:docPartObj>
    </w:sdtPr>
    <w:sdtEndPr/>
    <w:sdtContent>
      <w:p w14:paraId="2BB0167B" w14:textId="1A42EA8C" w:rsidR="00C20379" w:rsidRDefault="00C20379">
        <w:pPr>
          <w:pStyle w:val="a5"/>
          <w:jc w:val="right"/>
        </w:pPr>
        <w:r>
          <w:fldChar w:fldCharType="begin"/>
        </w:r>
        <w:r>
          <w:instrText>PAGE   \* MERGEFORMAT</w:instrText>
        </w:r>
        <w:r>
          <w:fldChar w:fldCharType="separate"/>
        </w:r>
        <w:r w:rsidR="00EC6AF2">
          <w:rPr>
            <w:noProof/>
          </w:rPr>
          <w:t>21</w:t>
        </w:r>
        <w:r>
          <w:fldChar w:fldCharType="end"/>
        </w:r>
      </w:p>
    </w:sdtContent>
  </w:sdt>
  <w:p w14:paraId="152D37DC" w14:textId="77777777" w:rsidR="00C20379" w:rsidRPr="00A625EE" w:rsidRDefault="00C20379"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245209"/>
      <w:docPartObj>
        <w:docPartGallery w:val="Page Numbers (Bottom of Page)"/>
        <w:docPartUnique/>
      </w:docPartObj>
    </w:sdtPr>
    <w:sdtEndPr/>
    <w:sdtContent>
      <w:p w14:paraId="46144AE3" w14:textId="38E86B0D" w:rsidR="00C20379" w:rsidRDefault="00C20379">
        <w:pPr>
          <w:pStyle w:val="a5"/>
          <w:jc w:val="right"/>
        </w:pPr>
        <w:r>
          <w:fldChar w:fldCharType="begin"/>
        </w:r>
        <w:r>
          <w:instrText>PAGE   \* MERGEFORMAT</w:instrText>
        </w:r>
        <w:r>
          <w:fldChar w:fldCharType="separate"/>
        </w:r>
        <w:r w:rsidR="00EC6AF2">
          <w:rPr>
            <w:noProof/>
          </w:rPr>
          <w:t>1</w:t>
        </w:r>
        <w:r>
          <w:fldChar w:fldCharType="end"/>
        </w:r>
      </w:p>
    </w:sdtContent>
  </w:sdt>
  <w:p w14:paraId="4DDCE0F7" w14:textId="77777777" w:rsidR="00C20379" w:rsidRDefault="00C20379"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E5AB8" w14:textId="77777777" w:rsidR="00BF62DF" w:rsidRDefault="00BF62DF">
      <w:pPr>
        <w:spacing w:after="0" w:line="240" w:lineRule="auto"/>
      </w:pPr>
      <w:r>
        <w:separator/>
      </w:r>
    </w:p>
  </w:footnote>
  <w:footnote w:type="continuationSeparator" w:id="0">
    <w:p w14:paraId="5345BE7E" w14:textId="77777777" w:rsidR="00BF62DF" w:rsidRDefault="00BF62DF">
      <w:pPr>
        <w:spacing w:after="0" w:line="240" w:lineRule="auto"/>
      </w:pPr>
      <w:r>
        <w:continuationSeparator/>
      </w:r>
    </w:p>
  </w:footnote>
  <w:footnote w:id="1">
    <w:p w14:paraId="408B1D05" w14:textId="5495B41F" w:rsidR="00C20379" w:rsidRPr="00F01C8F" w:rsidRDefault="00C20379">
      <w:pPr>
        <w:pStyle w:val="afff5"/>
        <w:rPr>
          <w:rFonts w:ascii="Tahoma" w:hAnsi="Tahoma" w:cs="Tahoma"/>
          <w:i/>
          <w:sz w:val="16"/>
          <w:szCs w:val="16"/>
        </w:rPr>
      </w:pPr>
      <w:r w:rsidRPr="00F01C8F">
        <w:rPr>
          <w:rStyle w:val="afff7"/>
          <w:rFonts w:ascii="Tahoma" w:hAnsi="Tahoma" w:cs="Tahoma"/>
          <w:i/>
          <w:sz w:val="16"/>
          <w:szCs w:val="16"/>
        </w:rPr>
        <w:footnoteRef/>
      </w:r>
      <w:r>
        <w:rPr>
          <w:rFonts w:ascii="Tahoma" w:hAnsi="Tahoma" w:cs="Tahoma"/>
          <w:i/>
          <w:sz w:val="16"/>
          <w:szCs w:val="16"/>
        </w:rPr>
        <w:t xml:space="preserve"> Сноски 32-38</w:t>
      </w:r>
      <w:r w:rsidRPr="00F01C8F">
        <w:rPr>
          <w:rFonts w:ascii="Tahoma" w:hAnsi="Tahoma" w:cs="Tahoma"/>
          <w:i/>
          <w:sz w:val="16"/>
          <w:szCs w:val="16"/>
        </w:rPr>
        <w:t xml:space="preserve"> не исключаются из Договора</w:t>
      </w:r>
    </w:p>
  </w:footnote>
  <w:footnote w:id="2">
    <w:p w14:paraId="2D00CE01" w14:textId="77777777" w:rsidR="00C20379" w:rsidRPr="004B5AB3" w:rsidRDefault="00C20379" w:rsidP="00125AD4">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14:paraId="12EBC87E"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14:paraId="7A77523A"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14:paraId="4E9A6DB6"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14:paraId="156FB583"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14:paraId="7993269F"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14:paraId="1D3D9F45" w14:textId="77777777" w:rsidR="00C20379" w:rsidRPr="004B5AB3" w:rsidRDefault="00C20379" w:rsidP="00125AD4">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BEF64" w14:textId="77777777" w:rsidR="00C20379" w:rsidRDefault="00C20379">
    <w:pPr>
      <w:pStyle w:val="affc"/>
      <w:jc w:val="right"/>
    </w:pPr>
    <w:r>
      <w:rPr>
        <w:color w:val="CEDBE6" w:themeColor="accent2" w:themeTint="80"/>
      </w:rPr>
      <w:sym w:font="Wingdings 3" w:char="F07D"/>
    </w:r>
    <w:r>
      <w:t xml:space="preserve"> </w:t>
    </w:r>
  </w:p>
  <w:p w14:paraId="4C1BA845" w14:textId="77777777" w:rsidR="00C20379" w:rsidRDefault="00C20379">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927F2" w14:textId="77777777" w:rsidR="00C20379" w:rsidRPr="003A69F1" w:rsidRDefault="00C20379" w:rsidP="003A69F1">
    <w:pPr>
      <w:pStyle w:val="afd"/>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65B75" w14:textId="24A28A57" w:rsidR="00C20379" w:rsidRPr="00900AC4" w:rsidRDefault="00C20379">
    <w:pPr>
      <w:pStyle w:val="afd"/>
      <w:rPr>
        <w:rFonts w:ascii="Tahoma" w:hAnsi="Tahoma" w:cs="Tahoma"/>
        <w:b/>
        <w:sz w:val="24"/>
        <w:szCs w:val="24"/>
      </w:rPr>
    </w:pPr>
    <w:r>
      <w:rPr>
        <w:rFonts w:ascii="Tahoma" w:hAnsi="Tahoma" w:cs="Tahoma"/>
        <w:b/>
        <w:sz w:val="24"/>
        <w:szCs w:val="24"/>
      </w:rPr>
      <w:t>ДОГОВОР №</w:t>
    </w:r>
    <w:bookmarkStart w:id="15" w:name="REGNUM"/>
    <w:bookmarkEnd w:id="15"/>
    <w:permStart w:id="3287872" w:edGrp="everyone"/>
    <w:r>
      <w:rPr>
        <w:rFonts w:ascii="Tahoma" w:hAnsi="Tahoma" w:cs="Tahoma"/>
        <w:b/>
        <w:sz w:val="24"/>
        <w:szCs w:val="24"/>
      </w:rPr>
      <w:t xml:space="preserve"> </w:t>
    </w:r>
    <w:permEnd w:id="328787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9D6D9A"/>
    <w:multiLevelType w:val="multilevel"/>
    <w:tmpl w:val="0DF61C56"/>
    <w:lvl w:ilvl="0">
      <w:start w:val="12"/>
      <w:numFmt w:val="decimal"/>
      <w:lvlText w:val="%1."/>
      <w:lvlJc w:val="left"/>
      <w:pPr>
        <w:ind w:left="435" w:hanging="435"/>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04487BE8"/>
    <w:lvl w:ilvl="0" w:tplc="D8B4F5FA">
      <w:start w:val="1"/>
      <w:numFmt w:val="decimal"/>
      <w:lvlText w:val="5.1.%1"/>
      <w:lvlJc w:val="left"/>
      <w:pPr>
        <w:ind w:left="1495"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AB6D74"/>
    <w:multiLevelType w:val="hybridMultilevel"/>
    <w:tmpl w:val="ABB81E26"/>
    <w:lvl w:ilvl="0" w:tplc="E4D08A50">
      <w:start w:val="1"/>
      <w:numFmt w:val="decimal"/>
      <w:lvlText w:val="5.1.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446F8C"/>
    <w:multiLevelType w:val="hybridMultilevel"/>
    <w:tmpl w:val="919463AC"/>
    <w:lvl w:ilvl="0" w:tplc="3DC0542E">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813D01"/>
    <w:multiLevelType w:val="hybridMultilevel"/>
    <w:tmpl w:val="C8E21A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E0392A"/>
    <w:multiLevelType w:val="multilevel"/>
    <w:tmpl w:val="5F661FD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0"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6EB32784"/>
    <w:multiLevelType w:val="hybridMultilevel"/>
    <w:tmpl w:val="59AEC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23"/>
  </w:num>
  <w:num w:numId="6">
    <w:abstractNumId w:val="8"/>
  </w:num>
  <w:num w:numId="7">
    <w:abstractNumId w:val="20"/>
  </w:num>
  <w:num w:numId="8">
    <w:abstractNumId w:val="10"/>
  </w:num>
  <w:num w:numId="9">
    <w:abstractNumId w:val="14"/>
  </w:num>
  <w:num w:numId="10">
    <w:abstractNumId w:val="13"/>
  </w:num>
  <w:num w:numId="11">
    <w:abstractNumId w:val="9"/>
  </w:num>
  <w:num w:numId="12">
    <w:abstractNumId w:val="12"/>
  </w:num>
  <w:num w:numId="13">
    <w:abstractNumId w:val="7"/>
  </w:num>
  <w:num w:numId="14">
    <w:abstractNumId w:val="6"/>
  </w:num>
  <w:num w:numId="15">
    <w:abstractNumId w:val="18"/>
  </w:num>
  <w:num w:numId="16">
    <w:abstractNumId w:val="11"/>
  </w:num>
  <w:num w:numId="17">
    <w:abstractNumId w:val="16"/>
  </w:num>
  <w:num w:numId="18">
    <w:abstractNumId w:val="22"/>
  </w:num>
  <w:num w:numId="19">
    <w:abstractNumId w:val="15"/>
  </w:num>
  <w:num w:numId="20">
    <w:abstractNumId w:val="17"/>
  </w:num>
  <w:num w:numId="21">
    <w:abstractNumId w:val="2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4"/>
  </w:num>
  <w:num w:numId="25">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ru-RU" w:vendorID="64" w:dllVersion="131078" w:nlCheck="1" w:checkStyle="0"/>
  <w:activeWritingStyle w:appName="MSWord" w:lang="en-US" w:vendorID="64" w:dllVersion="131078" w:nlCheck="1" w:checkStyle="1"/>
  <w:attachedTemplate r:id="rId1"/>
  <w:documentProtection w:edit="readOnly" w:enforcement="1" w:cryptProviderType="rsaAES" w:cryptAlgorithmClass="hash" w:cryptAlgorithmType="typeAny" w:cryptAlgorithmSid="14" w:cryptSpinCount="100000" w:hash="maLbFCe3HlblAl9+tn9I2jsqS4OCHMw37+4MTKGU2/AMoLpN/xJ+EmU4u7MP0SDf3VGZ/4Vx++pn5FZ6oDwAPQ==" w:salt="c0ALwq/GR/NrU4Tyx6CjbQ=="/>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5D31"/>
    <w:rsid w:val="000119A5"/>
    <w:rsid w:val="00012E3D"/>
    <w:rsid w:val="00017EE1"/>
    <w:rsid w:val="00020A5E"/>
    <w:rsid w:val="000236BB"/>
    <w:rsid w:val="0003148C"/>
    <w:rsid w:val="000435A1"/>
    <w:rsid w:val="00047441"/>
    <w:rsid w:val="0005642E"/>
    <w:rsid w:val="00065EC3"/>
    <w:rsid w:val="0006651A"/>
    <w:rsid w:val="00070975"/>
    <w:rsid w:val="000713CA"/>
    <w:rsid w:val="00094FF2"/>
    <w:rsid w:val="0009562A"/>
    <w:rsid w:val="000C358B"/>
    <w:rsid w:val="000D045E"/>
    <w:rsid w:val="000D0523"/>
    <w:rsid w:val="000D065E"/>
    <w:rsid w:val="000D0E70"/>
    <w:rsid w:val="000E1054"/>
    <w:rsid w:val="000E2533"/>
    <w:rsid w:val="000E4940"/>
    <w:rsid w:val="000E5022"/>
    <w:rsid w:val="000F0D5F"/>
    <w:rsid w:val="00112A87"/>
    <w:rsid w:val="00117E3B"/>
    <w:rsid w:val="00124644"/>
    <w:rsid w:val="00125AD4"/>
    <w:rsid w:val="00133C8C"/>
    <w:rsid w:val="00135608"/>
    <w:rsid w:val="00136FDB"/>
    <w:rsid w:val="00143431"/>
    <w:rsid w:val="00145F5A"/>
    <w:rsid w:val="00147D8E"/>
    <w:rsid w:val="00150C40"/>
    <w:rsid w:val="00152716"/>
    <w:rsid w:val="00162790"/>
    <w:rsid w:val="00162966"/>
    <w:rsid w:val="00166685"/>
    <w:rsid w:val="00170255"/>
    <w:rsid w:val="00172B8D"/>
    <w:rsid w:val="0019212C"/>
    <w:rsid w:val="00196742"/>
    <w:rsid w:val="001972E5"/>
    <w:rsid w:val="001A1863"/>
    <w:rsid w:val="001B1314"/>
    <w:rsid w:val="001B469F"/>
    <w:rsid w:val="001B6006"/>
    <w:rsid w:val="001C3F7A"/>
    <w:rsid w:val="001C4D04"/>
    <w:rsid w:val="001E217B"/>
    <w:rsid w:val="001F1133"/>
    <w:rsid w:val="0020760D"/>
    <w:rsid w:val="00215FAB"/>
    <w:rsid w:val="0022244C"/>
    <w:rsid w:val="00224342"/>
    <w:rsid w:val="00226EA9"/>
    <w:rsid w:val="002326C7"/>
    <w:rsid w:val="00237996"/>
    <w:rsid w:val="00244392"/>
    <w:rsid w:val="00246D46"/>
    <w:rsid w:val="002509DA"/>
    <w:rsid w:val="00252CB4"/>
    <w:rsid w:val="00253A17"/>
    <w:rsid w:val="00273D74"/>
    <w:rsid w:val="00280892"/>
    <w:rsid w:val="00283E00"/>
    <w:rsid w:val="00297FAC"/>
    <w:rsid w:val="002A2E3E"/>
    <w:rsid w:val="002B3E08"/>
    <w:rsid w:val="002B3EA8"/>
    <w:rsid w:val="002B77D5"/>
    <w:rsid w:val="002C21A9"/>
    <w:rsid w:val="002C2FB8"/>
    <w:rsid w:val="002C3C97"/>
    <w:rsid w:val="002C505D"/>
    <w:rsid w:val="002D215A"/>
    <w:rsid w:val="002D7788"/>
    <w:rsid w:val="002F2EFA"/>
    <w:rsid w:val="002F482F"/>
    <w:rsid w:val="0030097D"/>
    <w:rsid w:val="0030240B"/>
    <w:rsid w:val="00305D5E"/>
    <w:rsid w:val="0033095C"/>
    <w:rsid w:val="00330993"/>
    <w:rsid w:val="00337D18"/>
    <w:rsid w:val="00337F4D"/>
    <w:rsid w:val="00340FBB"/>
    <w:rsid w:val="003532D9"/>
    <w:rsid w:val="0036167E"/>
    <w:rsid w:val="003738C3"/>
    <w:rsid w:val="0038601B"/>
    <w:rsid w:val="003878D4"/>
    <w:rsid w:val="003916E7"/>
    <w:rsid w:val="0039418D"/>
    <w:rsid w:val="003A69F1"/>
    <w:rsid w:val="003B12E2"/>
    <w:rsid w:val="003B2ECB"/>
    <w:rsid w:val="003C449E"/>
    <w:rsid w:val="003C5644"/>
    <w:rsid w:val="003C58A0"/>
    <w:rsid w:val="003D1583"/>
    <w:rsid w:val="003D1A05"/>
    <w:rsid w:val="003D457B"/>
    <w:rsid w:val="003D7074"/>
    <w:rsid w:val="00401036"/>
    <w:rsid w:val="00406EB9"/>
    <w:rsid w:val="00414DD4"/>
    <w:rsid w:val="00424550"/>
    <w:rsid w:val="004246BB"/>
    <w:rsid w:val="00424931"/>
    <w:rsid w:val="00425304"/>
    <w:rsid w:val="004516F7"/>
    <w:rsid w:val="00451D3B"/>
    <w:rsid w:val="00461A7D"/>
    <w:rsid w:val="00462167"/>
    <w:rsid w:val="004640C1"/>
    <w:rsid w:val="00466D5D"/>
    <w:rsid w:val="00467892"/>
    <w:rsid w:val="0047228B"/>
    <w:rsid w:val="0047293B"/>
    <w:rsid w:val="00473694"/>
    <w:rsid w:val="004741E3"/>
    <w:rsid w:val="0047480F"/>
    <w:rsid w:val="004755A6"/>
    <w:rsid w:val="0049087B"/>
    <w:rsid w:val="004A28E2"/>
    <w:rsid w:val="004B06C7"/>
    <w:rsid w:val="004C3559"/>
    <w:rsid w:val="004E07DB"/>
    <w:rsid w:val="004E21AF"/>
    <w:rsid w:val="004E55BE"/>
    <w:rsid w:val="004F0BFE"/>
    <w:rsid w:val="004F301F"/>
    <w:rsid w:val="0050236A"/>
    <w:rsid w:val="00505789"/>
    <w:rsid w:val="005119D5"/>
    <w:rsid w:val="00511FB4"/>
    <w:rsid w:val="00512C08"/>
    <w:rsid w:val="005157BD"/>
    <w:rsid w:val="0052367F"/>
    <w:rsid w:val="00523BD2"/>
    <w:rsid w:val="00525C26"/>
    <w:rsid w:val="0052773E"/>
    <w:rsid w:val="005347A6"/>
    <w:rsid w:val="005420B8"/>
    <w:rsid w:val="005434E7"/>
    <w:rsid w:val="00547EF0"/>
    <w:rsid w:val="0055056A"/>
    <w:rsid w:val="00563D94"/>
    <w:rsid w:val="0057040C"/>
    <w:rsid w:val="00570EF5"/>
    <w:rsid w:val="00570F21"/>
    <w:rsid w:val="0057405F"/>
    <w:rsid w:val="00575844"/>
    <w:rsid w:val="00581947"/>
    <w:rsid w:val="00590253"/>
    <w:rsid w:val="00592B33"/>
    <w:rsid w:val="005C305B"/>
    <w:rsid w:val="005C41A4"/>
    <w:rsid w:val="005C4F5D"/>
    <w:rsid w:val="005E1737"/>
    <w:rsid w:val="005F38B7"/>
    <w:rsid w:val="005F5144"/>
    <w:rsid w:val="005F7CBB"/>
    <w:rsid w:val="00614BF0"/>
    <w:rsid w:val="00615959"/>
    <w:rsid w:val="00615AF3"/>
    <w:rsid w:val="006326A4"/>
    <w:rsid w:val="00637ADD"/>
    <w:rsid w:val="00643A15"/>
    <w:rsid w:val="00645236"/>
    <w:rsid w:val="00651263"/>
    <w:rsid w:val="00660462"/>
    <w:rsid w:val="006604FE"/>
    <w:rsid w:val="00665811"/>
    <w:rsid w:val="00673408"/>
    <w:rsid w:val="00674D23"/>
    <w:rsid w:val="00674E0E"/>
    <w:rsid w:val="00680E21"/>
    <w:rsid w:val="00681BB5"/>
    <w:rsid w:val="00681F4C"/>
    <w:rsid w:val="00684F23"/>
    <w:rsid w:val="00692220"/>
    <w:rsid w:val="0069558B"/>
    <w:rsid w:val="00695898"/>
    <w:rsid w:val="006B0193"/>
    <w:rsid w:val="006C7B75"/>
    <w:rsid w:val="006D32B0"/>
    <w:rsid w:val="006D408E"/>
    <w:rsid w:val="006E14E8"/>
    <w:rsid w:val="006E2F98"/>
    <w:rsid w:val="006F3E3D"/>
    <w:rsid w:val="0070391E"/>
    <w:rsid w:val="00716155"/>
    <w:rsid w:val="007243A7"/>
    <w:rsid w:val="00730FF6"/>
    <w:rsid w:val="00733024"/>
    <w:rsid w:val="007649BF"/>
    <w:rsid w:val="00765B13"/>
    <w:rsid w:val="00767643"/>
    <w:rsid w:val="00781B73"/>
    <w:rsid w:val="007903C1"/>
    <w:rsid w:val="00794839"/>
    <w:rsid w:val="007B04D0"/>
    <w:rsid w:val="007B72D7"/>
    <w:rsid w:val="007C5246"/>
    <w:rsid w:val="007E5682"/>
    <w:rsid w:val="007E59F0"/>
    <w:rsid w:val="007E62E8"/>
    <w:rsid w:val="007F37E9"/>
    <w:rsid w:val="008071EC"/>
    <w:rsid w:val="00813A64"/>
    <w:rsid w:val="00813E19"/>
    <w:rsid w:val="00824211"/>
    <w:rsid w:val="00836757"/>
    <w:rsid w:val="00841CBE"/>
    <w:rsid w:val="0085104C"/>
    <w:rsid w:val="00852D44"/>
    <w:rsid w:val="008536D1"/>
    <w:rsid w:val="0086031B"/>
    <w:rsid w:val="00873F6F"/>
    <w:rsid w:val="00884C4C"/>
    <w:rsid w:val="00893F3E"/>
    <w:rsid w:val="00896B0E"/>
    <w:rsid w:val="008A61B4"/>
    <w:rsid w:val="008A75F1"/>
    <w:rsid w:val="008B0B8F"/>
    <w:rsid w:val="008B16BB"/>
    <w:rsid w:val="008B1C82"/>
    <w:rsid w:val="008B4959"/>
    <w:rsid w:val="008C4892"/>
    <w:rsid w:val="008D2D36"/>
    <w:rsid w:val="00900AC4"/>
    <w:rsid w:val="00905285"/>
    <w:rsid w:val="00906988"/>
    <w:rsid w:val="0091070F"/>
    <w:rsid w:val="00911FE0"/>
    <w:rsid w:val="0091224C"/>
    <w:rsid w:val="009130BD"/>
    <w:rsid w:val="00913664"/>
    <w:rsid w:val="0091694F"/>
    <w:rsid w:val="00921E25"/>
    <w:rsid w:val="00931D2E"/>
    <w:rsid w:val="00937047"/>
    <w:rsid w:val="0094016D"/>
    <w:rsid w:val="0094029A"/>
    <w:rsid w:val="00952DA8"/>
    <w:rsid w:val="00952F9F"/>
    <w:rsid w:val="00954615"/>
    <w:rsid w:val="00961709"/>
    <w:rsid w:val="00963E0B"/>
    <w:rsid w:val="00970C1D"/>
    <w:rsid w:val="00975537"/>
    <w:rsid w:val="00981F71"/>
    <w:rsid w:val="00992BE5"/>
    <w:rsid w:val="00993B32"/>
    <w:rsid w:val="009A1BD4"/>
    <w:rsid w:val="009B25A4"/>
    <w:rsid w:val="009B3A67"/>
    <w:rsid w:val="009B4CA3"/>
    <w:rsid w:val="009B53D4"/>
    <w:rsid w:val="009B7E3B"/>
    <w:rsid w:val="009C1F5B"/>
    <w:rsid w:val="009C3049"/>
    <w:rsid w:val="009E6BA8"/>
    <w:rsid w:val="009E77CF"/>
    <w:rsid w:val="009E7AAE"/>
    <w:rsid w:val="009F151F"/>
    <w:rsid w:val="009F39C4"/>
    <w:rsid w:val="009F582E"/>
    <w:rsid w:val="00A00D05"/>
    <w:rsid w:val="00A0671D"/>
    <w:rsid w:val="00A12673"/>
    <w:rsid w:val="00A26659"/>
    <w:rsid w:val="00A2747E"/>
    <w:rsid w:val="00A333BA"/>
    <w:rsid w:val="00A3541E"/>
    <w:rsid w:val="00A36B32"/>
    <w:rsid w:val="00A56775"/>
    <w:rsid w:val="00A57C70"/>
    <w:rsid w:val="00A625EE"/>
    <w:rsid w:val="00A6561A"/>
    <w:rsid w:val="00A845DE"/>
    <w:rsid w:val="00A86669"/>
    <w:rsid w:val="00A95BDF"/>
    <w:rsid w:val="00AA71AA"/>
    <w:rsid w:val="00AA71B7"/>
    <w:rsid w:val="00AA71CF"/>
    <w:rsid w:val="00AB1070"/>
    <w:rsid w:val="00AB1DA2"/>
    <w:rsid w:val="00AB3579"/>
    <w:rsid w:val="00AB67A1"/>
    <w:rsid w:val="00AD09E0"/>
    <w:rsid w:val="00AD5FDE"/>
    <w:rsid w:val="00AD60ED"/>
    <w:rsid w:val="00AD70DB"/>
    <w:rsid w:val="00B051E9"/>
    <w:rsid w:val="00B22872"/>
    <w:rsid w:val="00B43947"/>
    <w:rsid w:val="00B43B3C"/>
    <w:rsid w:val="00B442D4"/>
    <w:rsid w:val="00B53460"/>
    <w:rsid w:val="00B53CFF"/>
    <w:rsid w:val="00B64D90"/>
    <w:rsid w:val="00B654DE"/>
    <w:rsid w:val="00B80950"/>
    <w:rsid w:val="00B82B24"/>
    <w:rsid w:val="00B8312A"/>
    <w:rsid w:val="00B85442"/>
    <w:rsid w:val="00B908A2"/>
    <w:rsid w:val="00B93FC2"/>
    <w:rsid w:val="00B946D5"/>
    <w:rsid w:val="00B952C8"/>
    <w:rsid w:val="00B96768"/>
    <w:rsid w:val="00B97603"/>
    <w:rsid w:val="00BA459B"/>
    <w:rsid w:val="00BA6056"/>
    <w:rsid w:val="00BB2482"/>
    <w:rsid w:val="00BB3568"/>
    <w:rsid w:val="00BC149B"/>
    <w:rsid w:val="00BD0BCA"/>
    <w:rsid w:val="00BD6864"/>
    <w:rsid w:val="00BE59AC"/>
    <w:rsid w:val="00BE7C99"/>
    <w:rsid w:val="00BF21AB"/>
    <w:rsid w:val="00BF62DF"/>
    <w:rsid w:val="00C01796"/>
    <w:rsid w:val="00C0500F"/>
    <w:rsid w:val="00C107A6"/>
    <w:rsid w:val="00C11008"/>
    <w:rsid w:val="00C14641"/>
    <w:rsid w:val="00C20379"/>
    <w:rsid w:val="00C26932"/>
    <w:rsid w:val="00C33D97"/>
    <w:rsid w:val="00C43433"/>
    <w:rsid w:val="00C56EF7"/>
    <w:rsid w:val="00C63A6D"/>
    <w:rsid w:val="00C641EF"/>
    <w:rsid w:val="00C72609"/>
    <w:rsid w:val="00C80695"/>
    <w:rsid w:val="00C81E79"/>
    <w:rsid w:val="00C9782C"/>
    <w:rsid w:val="00CB1F31"/>
    <w:rsid w:val="00CB61B7"/>
    <w:rsid w:val="00CC07AC"/>
    <w:rsid w:val="00CC21C5"/>
    <w:rsid w:val="00CC6779"/>
    <w:rsid w:val="00CD1104"/>
    <w:rsid w:val="00CD19FC"/>
    <w:rsid w:val="00CD32E2"/>
    <w:rsid w:val="00CE05D4"/>
    <w:rsid w:val="00CE4032"/>
    <w:rsid w:val="00CF2195"/>
    <w:rsid w:val="00CF2F3E"/>
    <w:rsid w:val="00CF4C18"/>
    <w:rsid w:val="00D00688"/>
    <w:rsid w:val="00D00CBC"/>
    <w:rsid w:val="00D035C2"/>
    <w:rsid w:val="00D05723"/>
    <w:rsid w:val="00D10DE0"/>
    <w:rsid w:val="00D16B00"/>
    <w:rsid w:val="00D16E9A"/>
    <w:rsid w:val="00D205B2"/>
    <w:rsid w:val="00D20C24"/>
    <w:rsid w:val="00D20FA0"/>
    <w:rsid w:val="00D21682"/>
    <w:rsid w:val="00D229C7"/>
    <w:rsid w:val="00D25D96"/>
    <w:rsid w:val="00D2778B"/>
    <w:rsid w:val="00D35BA8"/>
    <w:rsid w:val="00D426BD"/>
    <w:rsid w:val="00D4313C"/>
    <w:rsid w:val="00D50F94"/>
    <w:rsid w:val="00D518BC"/>
    <w:rsid w:val="00D52512"/>
    <w:rsid w:val="00D8025E"/>
    <w:rsid w:val="00D85005"/>
    <w:rsid w:val="00D8570A"/>
    <w:rsid w:val="00DA5A50"/>
    <w:rsid w:val="00DB14DC"/>
    <w:rsid w:val="00DB2B9A"/>
    <w:rsid w:val="00DB332F"/>
    <w:rsid w:val="00DC25FA"/>
    <w:rsid w:val="00DC3097"/>
    <w:rsid w:val="00DD0379"/>
    <w:rsid w:val="00DD1488"/>
    <w:rsid w:val="00DD26EB"/>
    <w:rsid w:val="00DE6558"/>
    <w:rsid w:val="00DF488B"/>
    <w:rsid w:val="00DF49FF"/>
    <w:rsid w:val="00E0233F"/>
    <w:rsid w:val="00E02552"/>
    <w:rsid w:val="00E031E7"/>
    <w:rsid w:val="00E10949"/>
    <w:rsid w:val="00E261B6"/>
    <w:rsid w:val="00E27E03"/>
    <w:rsid w:val="00E31764"/>
    <w:rsid w:val="00E40DEF"/>
    <w:rsid w:val="00E41074"/>
    <w:rsid w:val="00E458CD"/>
    <w:rsid w:val="00E5394D"/>
    <w:rsid w:val="00E55C3F"/>
    <w:rsid w:val="00E636CB"/>
    <w:rsid w:val="00E71AA1"/>
    <w:rsid w:val="00E728A7"/>
    <w:rsid w:val="00E763E1"/>
    <w:rsid w:val="00E80B7D"/>
    <w:rsid w:val="00E82520"/>
    <w:rsid w:val="00E82F0E"/>
    <w:rsid w:val="00E848A7"/>
    <w:rsid w:val="00E967D7"/>
    <w:rsid w:val="00EA4607"/>
    <w:rsid w:val="00EB2C02"/>
    <w:rsid w:val="00EC6AF2"/>
    <w:rsid w:val="00EE1C8D"/>
    <w:rsid w:val="00EE55F6"/>
    <w:rsid w:val="00EF1ED9"/>
    <w:rsid w:val="00EF3884"/>
    <w:rsid w:val="00F01C8F"/>
    <w:rsid w:val="00F03D14"/>
    <w:rsid w:val="00F0413F"/>
    <w:rsid w:val="00F05DE7"/>
    <w:rsid w:val="00F14EDD"/>
    <w:rsid w:val="00F21C9A"/>
    <w:rsid w:val="00F2436D"/>
    <w:rsid w:val="00F30746"/>
    <w:rsid w:val="00F521BA"/>
    <w:rsid w:val="00F57ECB"/>
    <w:rsid w:val="00F6073F"/>
    <w:rsid w:val="00F67C76"/>
    <w:rsid w:val="00F72D1A"/>
    <w:rsid w:val="00F76C4F"/>
    <w:rsid w:val="00F87B8F"/>
    <w:rsid w:val="00F90D97"/>
    <w:rsid w:val="00FA08C5"/>
    <w:rsid w:val="00FA2631"/>
    <w:rsid w:val="00FA29A2"/>
    <w:rsid w:val="00FB0610"/>
    <w:rsid w:val="00FB2C88"/>
    <w:rsid w:val="00FB640E"/>
    <w:rsid w:val="00FC1E06"/>
    <w:rsid w:val="00FC259A"/>
    <w:rsid w:val="00FC37FD"/>
    <w:rsid w:val="00FC415F"/>
    <w:rsid w:val="00FE0E1A"/>
    <w:rsid w:val="00FE5082"/>
    <w:rsid w:val="00FE70C7"/>
    <w:rsid w:val="00FF6801"/>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FDE0430"/>
  <w15:docId w15:val="{8654725F-EF45-4EE4-B1A5-2A5CAA405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1"/>
      </w:numPr>
      <w:spacing w:after="0" w:line="240" w:lineRule="auto"/>
      <w:jc w:val="both"/>
    </w:pPr>
    <w:rPr>
      <w:rFonts w:ascii="Arial" w:eastAsia="Times New Roman" w:hAnsi="Arial" w:cs="Arial"/>
      <w:szCs w:val="20"/>
    </w:rPr>
  </w:style>
  <w:style w:type="character" w:customStyle="1" w:styleId="FontStyle85">
    <w:name w:val="Font Style85"/>
    <w:uiPriority w:val="99"/>
    <w:rsid w:val="0006651A"/>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2757">
      <w:bodyDiv w:val="1"/>
      <w:marLeft w:val="45"/>
      <w:marRight w:val="45"/>
      <w:marTop w:val="45"/>
      <w:marBottom w:val="45"/>
      <w:divBdr>
        <w:top w:val="none" w:sz="0" w:space="0" w:color="auto"/>
        <w:left w:val="none" w:sz="0" w:space="0" w:color="auto"/>
        <w:bottom w:val="none" w:sz="0" w:space="0" w:color="auto"/>
        <w:right w:val="none" w:sz="0" w:space="0" w:color="auto"/>
      </w:divBdr>
      <w:divsChild>
        <w:div w:id="417680760">
          <w:marLeft w:val="0"/>
          <w:marRight w:val="0"/>
          <w:marTop w:val="0"/>
          <w:marBottom w:val="0"/>
          <w:divBdr>
            <w:top w:val="none" w:sz="0" w:space="0" w:color="auto"/>
            <w:left w:val="none" w:sz="0" w:space="0" w:color="auto"/>
            <w:bottom w:val="none" w:sz="0" w:space="0" w:color="auto"/>
            <w:right w:val="none" w:sz="0" w:space="0" w:color="auto"/>
          </w:divBdr>
          <w:divsChild>
            <w:div w:id="991063011">
              <w:marLeft w:val="0"/>
              <w:marRight w:val="0"/>
              <w:marTop w:val="0"/>
              <w:marBottom w:val="0"/>
              <w:divBdr>
                <w:top w:val="none" w:sz="0" w:space="0" w:color="auto"/>
                <w:left w:val="none" w:sz="0" w:space="0" w:color="auto"/>
                <w:bottom w:val="none" w:sz="0" w:space="0" w:color="auto"/>
                <w:right w:val="none" w:sz="0" w:space="0" w:color="auto"/>
              </w:divBdr>
              <w:divsChild>
                <w:div w:id="1782414463">
                  <w:marLeft w:val="0"/>
                  <w:marRight w:val="0"/>
                  <w:marTop w:val="0"/>
                  <w:marBottom w:val="0"/>
                  <w:divBdr>
                    <w:top w:val="none" w:sz="0" w:space="0" w:color="auto"/>
                    <w:left w:val="none" w:sz="0" w:space="0" w:color="auto"/>
                    <w:bottom w:val="none" w:sz="0" w:space="0" w:color="auto"/>
                    <w:right w:val="none" w:sz="0" w:space="0" w:color="auto"/>
                  </w:divBdr>
                  <w:divsChild>
                    <w:div w:id="921720924">
                      <w:marLeft w:val="0"/>
                      <w:marRight w:val="0"/>
                      <w:marTop w:val="0"/>
                      <w:marBottom w:val="0"/>
                      <w:divBdr>
                        <w:top w:val="none" w:sz="0" w:space="0" w:color="auto"/>
                        <w:left w:val="none" w:sz="0" w:space="0" w:color="auto"/>
                        <w:bottom w:val="none" w:sz="0" w:space="0" w:color="auto"/>
                        <w:right w:val="none" w:sz="0" w:space="0" w:color="auto"/>
                      </w:divBdr>
                      <w:divsChild>
                        <w:div w:id="774635549">
                          <w:marLeft w:val="0"/>
                          <w:marRight w:val="0"/>
                          <w:marTop w:val="0"/>
                          <w:marBottom w:val="0"/>
                          <w:divBdr>
                            <w:top w:val="none" w:sz="0" w:space="0" w:color="auto"/>
                            <w:left w:val="none" w:sz="0" w:space="0" w:color="auto"/>
                            <w:bottom w:val="none" w:sz="0" w:space="0" w:color="auto"/>
                            <w:right w:val="none" w:sz="0" w:space="0" w:color="auto"/>
                          </w:divBdr>
                          <w:divsChild>
                            <w:div w:id="1509297337">
                              <w:marLeft w:val="0"/>
                              <w:marRight w:val="0"/>
                              <w:marTop w:val="0"/>
                              <w:marBottom w:val="0"/>
                              <w:divBdr>
                                <w:top w:val="none" w:sz="0" w:space="0" w:color="auto"/>
                                <w:left w:val="none" w:sz="0" w:space="0" w:color="auto"/>
                                <w:bottom w:val="none" w:sz="0" w:space="0" w:color="auto"/>
                                <w:right w:val="none" w:sz="0" w:space="0" w:color="auto"/>
                              </w:divBdr>
                              <w:divsChild>
                                <w:div w:id="2047750683">
                                  <w:marLeft w:val="0"/>
                                  <w:marRight w:val="0"/>
                                  <w:marTop w:val="0"/>
                                  <w:marBottom w:val="0"/>
                                  <w:divBdr>
                                    <w:top w:val="none" w:sz="0" w:space="0" w:color="auto"/>
                                    <w:left w:val="none" w:sz="0" w:space="0" w:color="auto"/>
                                    <w:bottom w:val="none" w:sz="0" w:space="0" w:color="auto"/>
                                    <w:right w:val="none" w:sz="0" w:space="0" w:color="auto"/>
                                  </w:divBdr>
                                  <w:divsChild>
                                    <w:div w:id="37556884">
                                      <w:marLeft w:val="0"/>
                                      <w:marRight w:val="0"/>
                                      <w:marTop w:val="0"/>
                                      <w:marBottom w:val="0"/>
                                      <w:divBdr>
                                        <w:top w:val="none" w:sz="0" w:space="0" w:color="auto"/>
                                        <w:left w:val="none" w:sz="0" w:space="0" w:color="auto"/>
                                        <w:bottom w:val="none" w:sz="0" w:space="0" w:color="auto"/>
                                        <w:right w:val="none" w:sz="0" w:space="0" w:color="auto"/>
                                      </w:divBdr>
                                    </w:div>
                                    <w:div w:id="104209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7636852">
      <w:bodyDiv w:val="1"/>
      <w:marLeft w:val="0"/>
      <w:marRight w:val="0"/>
      <w:marTop w:val="0"/>
      <w:marBottom w:val="0"/>
      <w:divBdr>
        <w:top w:val="none" w:sz="0" w:space="0" w:color="auto"/>
        <w:left w:val="none" w:sz="0" w:space="0" w:color="auto"/>
        <w:bottom w:val="none" w:sz="0" w:space="0" w:color="auto"/>
        <w:right w:val="none" w:sz="0" w:space="0" w:color="auto"/>
      </w:divBdr>
    </w:div>
    <w:div w:id="343868603">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188105732">
      <w:bodyDiv w:val="1"/>
      <w:marLeft w:val="0"/>
      <w:marRight w:val="0"/>
      <w:marTop w:val="0"/>
      <w:marBottom w:val="0"/>
      <w:divBdr>
        <w:top w:val="none" w:sz="0" w:space="0" w:color="auto"/>
        <w:left w:val="none" w:sz="0" w:space="0" w:color="auto"/>
        <w:bottom w:val="none" w:sz="0" w:space="0" w:color="auto"/>
        <w:right w:val="none" w:sz="0" w:space="0" w:color="auto"/>
      </w:divBdr>
    </w:div>
    <w:div w:id="1269049536">
      <w:bodyDiv w:val="1"/>
      <w:marLeft w:val="0"/>
      <w:marRight w:val="0"/>
      <w:marTop w:val="0"/>
      <w:marBottom w:val="0"/>
      <w:divBdr>
        <w:top w:val="none" w:sz="0" w:space="0" w:color="auto"/>
        <w:left w:val="none" w:sz="0" w:space="0" w:color="auto"/>
        <w:bottom w:val="none" w:sz="0" w:space="0" w:color="auto"/>
        <w:right w:val="none" w:sz="0" w:space="0" w:color="auto"/>
      </w:divBdr>
    </w:div>
    <w:div w:id="137338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4.xml><?xml version="1.0" encoding="utf-8"?>
<CoverPageProperties xmlns="http://schemas.microsoft.com/office/2006/coverPageProps">
  <PublishDate/>
  <Abstract/>
  <CompanyAddress/>
  <CompanyPhone/>
  <CompanyFax/>
  <CompanyEmail/>
</CoverPage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61247423-4ADF-403F-BE2C-7A6D10BB8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66B556C-D460-4343-BE69-7C99DCADD6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4.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5.xml><?xml version="1.0" encoding="utf-8"?>
<ds:datastoreItem xmlns:ds="http://schemas.openxmlformats.org/officeDocument/2006/customXml" ds:itemID="{71652B7F-43F1-451B-A7D4-2CF92B26D53A}">
  <ds:schemaRefs>
    <ds:schemaRef ds:uri="http://schemas.microsoft.com/sharepoint/v3/contenttype/forms"/>
  </ds:schemaRefs>
</ds:datastoreItem>
</file>

<file path=customXml/itemProps6.xml><?xml version="1.0" encoding="utf-8"?>
<ds:datastoreItem xmlns:ds="http://schemas.openxmlformats.org/officeDocument/2006/customXml" ds:itemID="{833951F3-1980-4524-92AA-1356B09B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145</TotalTime>
  <Pages>24</Pages>
  <Words>16484</Words>
  <Characters>93962</Characters>
  <Application>Microsoft Office Word</Application>
  <DocSecurity>8</DocSecurity>
  <Lines>783</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dc:creator>
  <cp:lastModifiedBy>Папина Наталья Александровна</cp:lastModifiedBy>
  <cp:revision>29</cp:revision>
  <cp:lastPrinted>2017-06-29T14:49:00Z</cp:lastPrinted>
  <dcterms:created xsi:type="dcterms:W3CDTF">2025-09-22T10:49:00Z</dcterms:created>
  <dcterms:modified xsi:type="dcterms:W3CDTF">2025-09-30T04:23:00Z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